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890"/>
        <w:gridCol w:w="1466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权力序号</w:t>
            </w:r>
          </w:p>
        </w:tc>
        <w:tc>
          <w:tcPr>
            <w:tcW w:w="1890" w:type="dxa"/>
            <w:vAlign w:val="top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27</w:t>
            </w:r>
          </w:p>
        </w:tc>
        <w:tc>
          <w:tcPr>
            <w:tcW w:w="1466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权力类型</w:t>
            </w:r>
          </w:p>
        </w:tc>
        <w:tc>
          <w:tcPr>
            <w:tcW w:w="3036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行政确认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权力名称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就业失业登记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</w:tbl>
    <w:p>
      <w:pPr>
        <w:jc w:val="center"/>
      </w:pPr>
    </w:p>
    <w:p>
      <w:pPr>
        <w:jc w:val="center"/>
        <w:rPr>
          <w:b/>
          <w:bCs/>
          <w:sz w:val="30"/>
          <w:szCs w:val="30"/>
        </w:rPr>
      </w:pPr>
      <w:r>
        <w:pict>
          <v:group id="组合 443" o:spid="_x0000_s1259" o:spt="203" style="position:absolute;left:0pt;margin-left:71.55pt;margin-top:195.15pt;height:348.3pt;width:495.2pt;mso-position-horizontal-relative:page;mso-position-vertical-relative:page;z-index:-252050432;mso-width-relative:page;mso-height-relative:page;" coordorigin="1342,2268" coordsize="9904,6966" o:gfxdata="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">
            <o:lock v:ext="edit" aspectratio="f"/>
            <v:shape id="图片 397" o:spid="_x0000_s1226" o:spt="75" type="#_x0000_t75" style="position:absolute;left:5388;top:7423;height:387;width:1128;" filled="f" o:preferrelative="t" stroked="f" coordsize="21600,21600" o:gfxdata="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nU14vQAA&#10;ANw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/>
              <v:imagedata r:id="rId4" o:title=""/>
              <o:lock v:ext="edit" aspectratio="t"/>
            </v:shape>
            <v:shape id="任意多边形 411" o:spid="_x0000_s1227" style="position:absolute;left:5021;top:8079;height:864;width:1743;" filled="f" stroked="t" coordsize="1743,864" o:gfxdata="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xRGVb4A&#10;AADcAAAADwAAAAAAAAABACAAAAAiAAAAZHJzL2Rvd25yZXYueG1sUEsBAhQAFAAAAAgAh07iQDMv&#10;BZ47AAAAOQAAABAAAAAAAAAAAQAgAAAADQEAAGRycy9zaGFwZXhtbC54bWxQSwUGAAAAAAYABgBb&#10;AQAAtwMAAAAA&#10;" path="m0,432l872,0,1743,432,872,864,0,432xe">
              <v:fill on="f" focussize="0,0"/>
              <v:stroke color="#000000" joinstyle="round"/>
              <v:imagedata o:title=""/>
              <o:lock v:ext="edit" aspectratio="f"/>
            </v:shape>
            <v:shape id="图片 399" o:spid="_x0000_s1228" o:spt="75" type="#_x0000_t75" style="position:absolute;left:5464;top:8373;height:274;width:857;" filled="f" o:preferrelative="t" stroked="f" coordsize="21600,21600" o:gfxdata="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F3XSb4A&#10;AADcAAAADwAAAAAAAAABACAAAAAiAAAAZHJzL2Rvd25yZXYueG1sUEsBAhQAFAAAAAgAh07iQDMv&#10;BZ47AAAAOQAAABAAAAAAAAAAAQAgAAAADQEAAGRycy9zaGFwZXhtbC54bWxQSwUGAAAAAAYABgBb&#10;AQAAtwMAAAAA&#10;">
              <v:path/>
              <v:fill on="f" focussize="0,0"/>
              <v:stroke on="f"/>
              <v:imagedata r:id="rId5" o:title=""/>
              <o:lock v:ext="edit" aspectratio="t"/>
            </v:shape>
            <v:shape id="图片 400" o:spid="_x0000_s1229" o:spt="75" type="#_x0000_t75" style="position:absolute;left:5867;top:7694;height:397;width:120;" filled="f" o:preferrelative="t" stroked="f" coordsize="21600,21600" o:gfxdata="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XeqlG/&#10;AAAA3A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/>
              <v:imagedata r:id="rId6" o:title=""/>
              <o:lock v:ext="edit" aspectratio="t"/>
            </v:shape>
            <v:shape id="图片 401" o:spid="_x0000_s1230" o:spt="75" type="#_x0000_t75" style="position:absolute;left:7135;top:8361;height:387;width:1128;" filled="f" o:preferrelative="t" stroked="f" coordsize="21600,21600" o:gfxdata="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6mS3u/&#10;AAAA3A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/>
              <v:imagedata r:id="rId4" o:title=""/>
              <o:lock v:ext="edit" aspectratio="t"/>
            </v:shape>
            <v:line id="直接连接符 415" o:spid="_x0000_s1231" o:spt="20" style="position:absolute;left:6748;top:8522;flip:x;height:0;width:485;" filled="f" stroked="t" coordsize="21600,21600" o:gfxdata="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PRVlr4A&#10;AADc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weight="1pt" color="#000000" joinstyle="round"/>
              <v:imagedata o:title=""/>
              <o:lock v:ext="edit" aspectratio="f"/>
            </v:line>
            <v:shape id="图片 403" o:spid="_x0000_s1232" o:spt="75" type="#_x0000_t75" style="position:absolute;left:5059;top:4371;height:862;width:1861;" filled="f" o:preferrelative="t" stroked="f" coordsize="21600,21600" o:gfxdata="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gEf5q&#10;wAAAANwAAAAPAAAAAAAAAAEAIAAAACIAAABkcnMvZG93bnJldi54bWxQSwECFAAUAAAACACHTuJA&#10;My8FnjsAAAA5AAAAEAAAAAAAAAABACAAAAAPAQAAZHJzL3NoYXBleG1sLnhtbFBLBQYAAAAABgAG&#10;AFsBAAC5AwAAAAA=&#10;">
              <v:path/>
              <v:fill on="f" focussize="0,0"/>
              <v:stroke on="f"/>
              <v:imagedata r:id="rId7" o:title=""/>
              <o:lock v:ext="edit" aspectratio="t"/>
            </v:shape>
            <v:shape id="任意多边形 417" o:spid="_x0000_s1233" style="position:absolute;left:5168;top:2920;height:767;width:1592;" filled="f" stroked="t" coordsize="1592,767" o:gfxdata="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fhTnr4A&#10;AADcAAAADwAAAAAAAAABACAAAAAiAAAAZHJzL2Rvd25yZXYueG1sUEsBAhQAFAAAAAgAh07iQDMv&#10;BZ47AAAAOQAAABAAAAAAAAAAAQAgAAAADQEAAGRycy9zaGFwZXhtbC54bWxQSwUGAAAAAAYABgBb&#10;AQAAtwMAAAAA&#10;" path="m0,128l10,78,37,37,78,10,128,0,1464,0,1514,10,1555,37,1582,78,1592,128,1592,639,1582,689,1555,730,1514,757,1464,767,128,767,78,757,37,730,10,689,0,639,0,128xe">
              <v:fill on="f" focussize="0,0"/>
              <v:stroke color="#000000" joinstyle="round"/>
              <v:imagedata o:title=""/>
              <o:lock v:ext="edit" aspectratio="f"/>
            </v:shape>
            <v:shape id="图片 405" o:spid="_x0000_s1234" o:spt="75" type="#_x0000_t75" style="position:absolute;left:5212;top:3036;height:536;width:1503;" filled="f" o:preferrelative="t" stroked="f" coordsize="21600,21600" o:gfxdata="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qbss7sAAADc&#10;AAAADwAAAAAAAAABACAAAAAiAAAAZHJzL2Rvd25yZXYueG1sUEsBAhQAFAAAAAgAh07iQDMvBZ47&#10;AAAAOQAAABAAAAAAAAAAAQAgAAAACgEAAGRycy9zaGFwZXhtbC54bWxQSwUGAAAAAAYABgBbAQAA&#10;tAMAAAAA&#10;">
              <v:path/>
              <v:fill on="f" focussize="0,0"/>
              <v:stroke on="f"/>
              <v:imagedata r:id="rId8" o:title=""/>
              <o:lock v:ext="edit" aspectratio="t"/>
            </v:shape>
            <v:shape id="任意多边形 419" o:spid="_x0000_s1235" style="position:absolute;left:5878;top:3720;height:624;width:120;" fillcolor="#000000" filled="t" stroked="f" coordsize="120,624" o:gfxdata="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b/4avQAA&#10;ANwAAAAPAAAAAAAAAAEAIAAAACIAAABkcnMvZG93bnJldi54bWxQSwECFAAUAAAACACHTuJAMy8F&#10;njsAAAA5AAAAEAAAAAAAAAABACAAAAAMAQAAZHJzL3NoYXBleG1sLnhtbFBLBQYAAAAABgAGAFsB&#10;AAC2AwAAAAA=&#10;" path="m50,504l0,504,60,624,110,524,50,524,50,504xm70,0l50,0,50,524,70,524,70,0xm120,504l70,504,70,524,110,524,120,504xe">
              <v:fill on="t" focussize="0,0"/>
              <v:stroke on="f"/>
              <v:imagedata o:title=""/>
              <o:lock v:ext="edit" aspectratio="f"/>
            </v:shape>
            <v:shape id="任意多边形 420" o:spid="_x0000_s1236" style="position:absolute;left:5107;top:6131;height:843;width:1637;" filled="f" stroked="t" coordsize="1637,843" o:gfxdata="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qzUzLsAAADc&#10;AAAADwAAAAAAAAABACAAAAAiAAAAZHJzL2Rvd25yZXYueG1sUEsBAhQAFAAAAAgAh07iQDMvBZ47&#10;AAAAOQAAABAAAAAAAAAAAQAgAAAACgEAAGRycy9zaGFwZXhtbC54bWxQSwUGAAAAAAYABgBbAQAA&#10;tAMAAAAA&#10;" path="m0,421l819,0,1637,421,819,843,0,421xe">
              <v:fill on="f" focussize="0,0"/>
              <v:stroke color="#000000" joinstyle="round"/>
              <v:imagedata o:title=""/>
              <o:lock v:ext="edit" aspectratio="f"/>
            </v:shape>
            <v:shape id="图片 408" o:spid="_x0000_s1237" o:spt="75" type="#_x0000_t75" style="position:absolute;left:5524;top:6420;height:264;width:802;" filled="f" o:preferrelative="t" stroked="f" coordsize="21600,21600" o:gfxdata="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c74HvQAA&#10;ANw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/>
              <v:imagedata r:id="rId9" o:title=""/>
              <o:lock v:ext="edit" aspectratio="t"/>
            </v:shape>
            <v:shape id="任意多边形 422" o:spid="_x0000_s1238" style="position:absolute;left:5880;top:5236;height:894;width:120;" fillcolor="#000000" filled="t" stroked="f" coordsize="120,894" o:gfxdata="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FzgzW/&#10;AAAA3AAAAA8AAAAAAAAAAQAgAAAAIgAAAGRycy9kb3ducmV2LnhtbFBLAQIUABQAAAAIAIdO4kAz&#10;LwWeOwAAADkAAAAQAAAAAAAAAAEAIAAAAA4BAABkcnMvc2hhcGV4bWwueG1sUEsFBgAAAAAGAAYA&#10;WwEAALgDAAAAAA==&#10;" path="m50,774l0,774,60,894,110,794,50,794,50,774xm70,0l50,0,50,794,70,794,70,0xm120,774l70,774,70,794,110,794,120,774xe">
              <v:fill on="t" focussize="0,0"/>
              <v:stroke on="f"/>
              <v:imagedata o:title=""/>
              <o:lock v:ext="edit" aspectratio="f"/>
            </v:shape>
            <v:shape id="图片 410" o:spid="_x0000_s1239" o:spt="75" type="#_x0000_t75" style="position:absolute;left:1342;top:5272;height:757;width:2262;" filled="f" o:preferrelative="t" stroked="f" coordsize="21600,21600" o:gfxdata="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Z/mG8AAAA&#10;3AAAAA8AAAAAAAAAAQAgAAAAIgAAAGRycy9kb3ducmV2LnhtbFBLAQIUABQAAAAIAIdO4kAzLwWe&#10;OwAAADkAAAAQAAAAAAAAAAEAIAAAAAsBAABkcnMvc2hhcGV4bWwueG1sUEsFBgAAAAAGAAYAWwEA&#10;ALUDAAAAAA==&#10;">
              <v:path/>
              <v:fill on="f" focussize="0,0"/>
              <v:stroke on="f"/>
              <v:imagedata r:id="rId10" o:title=""/>
              <o:lock v:ext="edit" aspectratio="t"/>
            </v:shape>
            <v:line id="直接连接符 424" o:spid="_x0000_s1240" o:spt="20" style="position:absolute;left:2466;top:4768;height:510;width:0;" filled="f" stroked="t" coordsize="21600,21600" o:gfxdata="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kwGc74A&#10;AADc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weight="1pt" color="#000000" joinstyle="round"/>
              <v:imagedata o:title=""/>
              <o:lock v:ext="edit" aspectratio="f"/>
            </v:line>
            <v:shape id="任意多边形 425" o:spid="_x0000_s1241" style="position:absolute;left:2367;top:4718;height:1850;width:2695;" fillcolor="#000000" filled="t" stroked="f" coordsize="2695,1850" o:gfxdata="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AFycM&#10;wAAAANwAAAAPAAAAAAAAAAEAIAAAACIAAABkcnMvZG93bnJldi54bWxQSwECFAAUAAAACACHTuJA&#10;My8FnjsAAAA5AAAAEAAAAAAAAAABACAAAAAPAQAAZHJzL3NoYXBleG1sLnhtbFBLBQYAAAAABgAG&#10;AFsBAAC5AwAAAAA=&#10;" path="m120,1407l110,1389,57,1289,0,1411,50,1409,62,1849,82,1849,70,1409,120,1407m2695,60l2675,50,2575,0,2575,50,103,50,103,70,2575,70,2575,120,2675,70,2695,60e">
              <v:fill on="t" focussize="0,0"/>
              <v:stroke on="f"/>
              <v:imagedata o:title=""/>
              <o:lock v:ext="edit" aspectratio="f"/>
            </v:shape>
            <v:shape id="图片 413" o:spid="_x0000_s1242" o:spt="75" type="#_x0000_t75" style="position:absolute;left:7068;top:6393;height:387;width:1126;" filled="f" o:preferrelative="t" stroked="f" coordsize="21600,21600" o:gfxdata="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9Uuiq/&#10;AAAA3A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/>
              <v:imagedata r:id="rId4" o:title=""/>
              <o:lock v:ext="edit" aspectratio="t"/>
            </v:shape>
            <v:shape id="任意多边形 427" o:spid="_x0000_s1243" style="position:absolute;left:5888;top:6555;height:2679;width:1333;" filled="f" stroked="t" coordsize="1333,2679" o:gfxdata="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fyKF&#10;n8EAAADcAAAADwAAAAAAAAABACAAAAAiAAAAZHJzL2Rvd25yZXYueG1sUEsBAhQAFAAAAAgAh07i&#10;QDMvBZ47AAAAOQAAABAAAAAAAAAAAQAgAAAAEAEAAGRycy9zaGFwZXhtbC54bWxQSwUGAAAAAAYA&#10;BgBbAQAAugMAAAAA&#10;" path="m1333,0l848,0m35,414l35,811m0,2396l0,2679e">
              <v:fill on="f" focussize="0,0"/>
              <v:stroke weight="1pt" color="#000000" joinstyle="round"/>
              <v:imagedata o:title=""/>
              <o:lock v:ext="edit" aspectratio="f"/>
            </v:shape>
            <v:shape id="图片 415" o:spid="_x0000_s1244" o:spt="75" type="#_x0000_t75" style="position:absolute;left:7760;top:2268;height:3697;width:3486;" filled="f" o:preferrelative="t" stroked="f" coordsize="21600,21600" o:gfxdata="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EQxirsAAADc&#10;AAAADwAAAAAAAAABACAAAAAiAAAAZHJzL2Rvd25yZXYueG1sUEsBAhQAFAAAAAgAh07iQDMvBZ47&#10;AAAAOQAAABAAAAAAAAAAAQAgAAAACgEAAGRycy9zaGFwZXhtbC54bWxQSwUGAAAAAAYABgBbAQAA&#10;tAMAAAAA&#10;">
              <v:path/>
              <v:fill on="f" focussize="0,0"/>
              <v:stroke on="f"/>
              <v:imagedata r:id="rId11" o:title=""/>
              <o:lock v:ext="edit" aspectratio="t"/>
            </v:shape>
            <v:line id="直接连接符 429" o:spid="_x0000_s1245" o:spt="20" style="position:absolute;left:6923;top:3972;flip:y;height:1086;width:806;" filled="f" stroked="t" coordsize="21600,21600" o:gfxdata="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IjsPvQAA&#10;ANw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/>
              <v:imagedata o:title=""/>
              <o:lock v:ext="edit" aspectratio="f"/>
            </v:line>
            <v:shape id="文本框 430" o:spid="_x0000_s1246" o:spt="202" type="#_x0000_t202" style="position:absolute;left:5254;top:3200;height:2056;width:1494;" filled="f" stroked="f" coordsize="21600,21600" o:gfxdata="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SCP1u8AAAA&#10;3AAAAA8AAAAAAAAAAQAgAAAAIgAAAGRycy9kb3ducmV2LnhtbFBLAQIUABQAAAAIAIdO4kAzLwWe&#10;OwAAADkAAAAQAAAAAAAAAAEAIAAAAAsBAABkcnMvc2hhcGV4bWwueG1sUEsFBgAAAAAGAAYAWwEA&#10;ALUDAAAAAA=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41" w:lineRule="exact"/>
                      <w:ind w:left="0" w:right="70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开始</w:t>
                    </w:r>
                  </w:p>
                  <w:p>
                    <w:pPr>
                      <w:spacing w:before="0" w:line="240" w:lineRule="auto"/>
                      <w:rPr>
                        <w:rFonts w:ascii="Times New Roman"/>
                        <w:sz w:val="20"/>
                      </w:rPr>
                    </w:pPr>
                  </w:p>
                  <w:p>
                    <w:pPr>
                      <w:spacing w:before="0" w:line="240" w:lineRule="auto"/>
                      <w:rPr>
                        <w:rFonts w:ascii="Times New Roman"/>
                        <w:sz w:val="20"/>
                      </w:rPr>
                    </w:pPr>
                  </w:p>
                  <w:p>
                    <w:pPr>
                      <w:spacing w:before="0" w:line="240" w:lineRule="auto"/>
                      <w:rPr>
                        <w:rFonts w:ascii="Times New Roman"/>
                        <w:sz w:val="20"/>
                      </w:rPr>
                    </w:pPr>
                  </w:p>
                  <w:p>
                    <w:pPr>
                      <w:spacing w:before="169" w:line="270" w:lineRule="atLeast"/>
                      <w:ind w:left="0" w:right="18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现场申请或手机APP 申请</w:t>
                    </w:r>
                  </w:p>
                </w:txbxContent>
              </v:textbox>
            </v:shape>
            <v:shape id="文本框 431" o:spid="_x0000_s1247" o:spt="202" type="#_x0000_t202" style="position:absolute;left:1632;top:5409;height:483;width:1703;" filled="f" stroked="f" coordsize="21600,21600" o:gfxdata="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vOmsC/&#10;AAAA3A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41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pacing w:val="-3"/>
                        <w:sz w:val="21"/>
                      </w:rPr>
                      <w:t>退回材料并一次性</w:t>
                    </w:r>
                  </w:p>
                  <w:p>
                    <w:pPr>
                      <w:spacing w:before="2" w:line="240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pacing w:val="-3"/>
                        <w:sz w:val="21"/>
                      </w:rPr>
                      <w:t>告知需补齐的材料</w:t>
                    </w:r>
                  </w:p>
                </w:txbxContent>
              </v:textbox>
            </v:shape>
            <v:shape id="文本框 432" o:spid="_x0000_s1248" o:spt="202" type="#_x0000_t202" style="position:absolute;left:7921;top:2717;height:2819;width:3201;" filled="f" stroked="f" coordsize="21600,21600" o:gfxdata="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scBLe/&#10;AAAA3A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137" w:lineRule="exact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需要提供以下材料：</w:t>
                    </w:r>
                  </w:p>
                  <w:p>
                    <w:pPr>
                      <w:spacing w:before="26" w:line="280" w:lineRule="auto"/>
                      <w:ind w:left="0" w:right="18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1．用人单位招（录、聘）用劳动者（</w:t>
                    </w:r>
                    <w:r>
                      <w:rPr>
                        <w:spacing w:val="-2"/>
                        <w:sz w:val="12"/>
                      </w:rPr>
                      <w:t>包括机关、事业单位、</w:t>
                    </w:r>
                    <w:r>
                      <w:rPr>
                        <w:sz w:val="12"/>
                      </w:rPr>
                      <w:t>社会团体、企业等用人单位</w:t>
                    </w:r>
                    <w:r>
                      <w:rPr>
                        <w:spacing w:val="-60"/>
                        <w:sz w:val="12"/>
                      </w:rPr>
                      <w:t>）</w:t>
                    </w:r>
                    <w:r>
                      <w:rPr>
                        <w:sz w:val="12"/>
                      </w:rPr>
                      <w:t>。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val="left" w:pos="301"/>
                      </w:tabs>
                      <w:spacing w:before="0" w:line="280" w:lineRule="auto"/>
                      <w:ind w:left="0" w:right="25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pacing w:val="-4"/>
                        <w:sz w:val="12"/>
                      </w:rPr>
                      <w:t>用人单位统一登记时，需提供：①用人单位营业证照或</w:t>
                    </w:r>
                    <w:r>
                      <w:rPr>
                        <w:sz w:val="12"/>
                      </w:rPr>
                      <w:t>事业法人登记证、统一社会信用代码证书复印件等（分支机构提供法人营业证照及其授权文件，个体工商户、网络创业以及多证合一的无需提供</w:t>
                    </w:r>
                    <w:r>
                      <w:rPr>
                        <w:spacing w:val="-3"/>
                        <w:sz w:val="12"/>
                      </w:rPr>
                      <w:t>）</w:t>
                    </w:r>
                    <w:r>
                      <w:rPr>
                        <w:spacing w:val="-4"/>
                        <w:sz w:val="12"/>
                      </w:rPr>
                      <w:t>(如上述证照信息变更的，需及时</w:t>
                    </w:r>
                    <w:r>
                      <w:rPr>
                        <w:spacing w:val="-8"/>
                        <w:sz w:val="12"/>
                      </w:rPr>
                      <w:t xml:space="preserve">办理单位信息变更)；②职工录用花名册 </w:t>
                    </w:r>
                    <w:r>
                      <w:rPr>
                        <w:sz w:val="12"/>
                      </w:rPr>
                      <w:t>1</w:t>
                    </w:r>
                    <w:r>
                      <w:rPr>
                        <w:spacing w:val="-48"/>
                        <w:sz w:val="12"/>
                      </w:rPr>
                      <w:t xml:space="preserve"> 份</w:t>
                    </w:r>
                    <w:r>
                      <w:rPr>
                        <w:sz w:val="12"/>
                      </w:rPr>
                      <w:t>（用人单位签章</w:t>
                    </w:r>
                    <w:r>
                      <w:rPr>
                        <w:spacing w:val="-60"/>
                        <w:sz w:val="12"/>
                      </w:rPr>
                      <w:t>）</w:t>
                    </w:r>
                    <w:r>
                      <w:rPr>
                        <w:spacing w:val="-73"/>
                        <w:sz w:val="12"/>
                      </w:rPr>
                      <w:t>。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val="left" w:pos="301"/>
                      </w:tabs>
                      <w:spacing w:before="1"/>
                      <w:ind w:left="301" w:right="0" w:hanging="301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劳动者个人登记时，需提供以下材料：</w:t>
                    </w:r>
                  </w:p>
                  <w:p>
                    <w:pPr>
                      <w:spacing w:before="26" w:line="280" w:lineRule="auto"/>
                      <w:ind w:left="0" w:right="24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2"/>
                        <w:sz w:val="12"/>
                      </w:rPr>
                      <w:t>①身份证（</w:t>
                    </w:r>
                    <w:r>
                      <w:rPr>
                        <w:sz w:val="12"/>
                      </w:rPr>
                      <w:t>或社会保障卡</w:t>
                    </w:r>
                    <w:r>
                      <w:rPr>
                        <w:spacing w:val="-58"/>
                        <w:sz w:val="12"/>
                      </w:rPr>
                      <w:t>）</w:t>
                    </w:r>
                    <w:r>
                      <w:rPr>
                        <w:spacing w:val="2"/>
                        <w:sz w:val="12"/>
                      </w:rPr>
                      <w:t>（原件</w:t>
                    </w:r>
                    <w:r>
                      <w:rPr>
                        <w:spacing w:val="-60"/>
                        <w:sz w:val="12"/>
                      </w:rPr>
                      <w:t>）</w:t>
                    </w:r>
                    <w:r>
                      <w:rPr>
                        <w:spacing w:val="1"/>
                        <w:sz w:val="12"/>
                      </w:rPr>
                      <w:t>；②劳动合同或招</w:t>
                    </w:r>
                    <w:r>
                      <w:rPr>
                        <w:spacing w:val="2"/>
                        <w:sz w:val="12"/>
                      </w:rPr>
                      <w:t>（</w:t>
                    </w:r>
                    <w:r>
                      <w:rPr>
                        <w:spacing w:val="1"/>
                        <w:sz w:val="12"/>
                      </w:rPr>
                      <w:t>录、聘）用证明。</w:t>
                    </w:r>
                  </w:p>
                  <w:p>
                    <w:pPr>
                      <w:numPr>
                        <w:ilvl w:val="0"/>
                        <w:numId w:val="2"/>
                      </w:numPr>
                      <w:tabs>
                        <w:tab w:val="left" w:pos="181"/>
                      </w:tabs>
                      <w:spacing w:before="1"/>
                      <w:ind w:left="181" w:right="0" w:hanging="181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劳动者从事个体经营或灵活就业的需提供：</w:t>
                    </w:r>
                  </w:p>
                  <w:p>
                    <w:pPr>
                      <w:spacing w:before="26" w:line="280" w:lineRule="auto"/>
                      <w:ind w:left="0" w:right="3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-1"/>
                        <w:sz w:val="12"/>
                      </w:rPr>
                      <w:t>①身份证或社会保障卡</w:t>
                    </w:r>
                    <w:r>
                      <w:rPr>
                        <w:sz w:val="12"/>
                      </w:rPr>
                      <w:t>（原件</w:t>
                    </w:r>
                    <w:r>
                      <w:rPr>
                        <w:spacing w:val="-60"/>
                        <w:sz w:val="12"/>
                      </w:rPr>
                      <w:t>）</w:t>
                    </w:r>
                    <w:r>
                      <w:rPr>
                        <w:spacing w:val="-5"/>
                        <w:sz w:val="12"/>
                      </w:rPr>
                      <w:t>；②从事个体经营的，提供工</w:t>
                    </w:r>
                    <w:r>
                      <w:rPr>
                        <w:sz w:val="12"/>
                      </w:rPr>
                      <w:t>商行政部门出具的营业执照副本；</w:t>
                    </w:r>
                  </w:p>
                  <w:p>
                    <w:pPr>
                      <w:numPr>
                        <w:ilvl w:val="0"/>
                        <w:numId w:val="2"/>
                      </w:numPr>
                      <w:tabs>
                        <w:tab w:val="left" w:pos="123"/>
                      </w:tabs>
                      <w:spacing w:before="0"/>
                      <w:ind w:left="122" w:right="0" w:hanging="123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劳动者转换就业岗位、未失业的，应及时按照相应规定办</w:t>
                    </w:r>
                  </w:p>
                  <w:p>
                    <w:pPr>
                      <w:spacing w:before="24" w:line="137" w:lineRule="exact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理就业登记信息变更。</w:t>
                    </w:r>
                  </w:p>
                </w:txbxContent>
              </v:textbox>
            </v:shape>
            <v:shape id="文本框 433" o:spid="_x0000_s1249" o:spt="202" type="#_x0000_t202" style="position:absolute;left:2438;top:6400;height:179;width:2725;" filled="f" stroked="f" coordsize="21600,21600" o:gfxdata="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RQoSy/&#10;AAAA3A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tabs>
                        <w:tab w:val="left" w:pos="869"/>
                        <w:tab w:val="left" w:pos="2704"/>
                      </w:tabs>
                      <w:spacing w:before="0" w:line="178" w:lineRule="exact"/>
                      <w:ind w:left="0" w:right="0" w:firstLine="0"/>
                      <w:jc w:val="left"/>
                      <w:rPr>
                        <w:rFonts w:ascii="Times New Roman" w:eastAsia="Times New Roman"/>
                        <w:sz w:val="16"/>
                      </w:rPr>
                    </w:pPr>
                    <w:r>
                      <w:rPr>
                        <w:rFonts w:ascii="Times New Roman" w:eastAsia="Times New Roman"/>
                        <w:w w:val="100"/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16"/>
                        <w:u w:val="single"/>
                      </w:rPr>
                      <w:tab/>
                    </w:r>
                    <w:r>
                      <w:rPr>
                        <w:sz w:val="16"/>
                      </w:rPr>
                      <w:t>材料不</w:t>
                    </w:r>
                    <w:r>
                      <w:rPr>
                        <w:spacing w:val="-3"/>
                        <w:sz w:val="16"/>
                      </w:rPr>
                      <w:t>齐</w:t>
                    </w:r>
                    <w:r>
                      <w:rPr>
                        <w:sz w:val="16"/>
                      </w:rPr>
                      <w:t xml:space="preserve">全 </w:t>
                    </w:r>
                    <w:r>
                      <w:rPr>
                        <w:spacing w:val="-22"/>
                        <w:sz w:val="16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w w:val="100"/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16"/>
                        <w:u w:val="single"/>
                      </w:rPr>
                      <w:tab/>
                    </w:r>
                  </w:p>
                </w:txbxContent>
              </v:textbox>
            </v:shape>
            <v:shape id="文本框 434" o:spid="_x0000_s1250" o:spt="202" type="#_x0000_t202" style="position:absolute;left:5717;top:6450;height:212;width:443;" filled="f" stroked="f" coordsize="21600,21600" o:gfxdata="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u5OVi/&#10;AAAA3A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11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受理</w:t>
                    </w:r>
                  </w:p>
                </w:txbxContent>
              </v:textbox>
            </v:shape>
            <v:shape id="文本框 435" o:spid="_x0000_s1251" o:spt="202" type="#_x0000_t202" style="position:absolute;left:7311;top:6414;height:179;width:1105;" filled="f" stroked="f" coordsize="21600,21600" o:gfxdata="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T1nMO/&#10;AAAA3A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tabs>
                        <w:tab w:val="left" w:pos="1084"/>
                      </w:tabs>
                      <w:spacing w:before="0" w:line="178" w:lineRule="exact"/>
                      <w:ind w:left="0" w:right="0" w:firstLine="0"/>
                      <w:jc w:val="left"/>
                      <w:rPr>
                        <w:rFonts w:ascii="Times New Roman" w:eastAsia="Times New Roman"/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不予受理 </w:t>
                    </w:r>
                    <w:r>
                      <w:rPr>
                        <w:spacing w:val="-37"/>
                        <w:sz w:val="16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w w:val="100"/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16"/>
                        <w:u w:val="single"/>
                      </w:rPr>
                      <w:tab/>
                    </w:r>
                  </w:p>
                </w:txbxContent>
              </v:textbox>
            </v:shape>
            <v:shape id="文本框 436" o:spid="_x0000_s1252" o:spt="202" type="#_x0000_t202" style="position:absolute;left:8591;top:6333;height:488;width:1074;" filled="f" stroked="f" coordsize="21600,21600" o:gfxdata="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nArS/&#10;AAAA3A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41" w:lineRule="exact"/>
                      <w:ind w:left="0" w:right="18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spacing w:val="-5"/>
                        <w:sz w:val="21"/>
                      </w:rPr>
                      <w:t>告知原因并</w:t>
                    </w:r>
                  </w:p>
                  <w:p>
                    <w:pPr>
                      <w:spacing w:before="7" w:line="240" w:lineRule="exact"/>
                      <w:ind w:left="0" w:right="18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spacing w:val="-1"/>
                        <w:sz w:val="21"/>
                      </w:rPr>
                      <w:t>退回材料</w:t>
                    </w:r>
                  </w:p>
                </w:txbxContent>
              </v:textbox>
            </v:shape>
            <v:shape id="文本框 437" o:spid="_x0000_s1253" o:spt="202" type="#_x0000_t202" style="position:absolute;left:10456;top:6472;height:212;width:443;" filled="f" stroked="f" coordsize="21600,21600" o:gfxdata="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trpy+/&#10;AAAA3A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11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结束</w:t>
                    </w:r>
                  </w:p>
                </w:txbxContent>
              </v:textbox>
            </v:shape>
            <v:shape id="文本框 438" o:spid="_x0000_s1254" o:spt="202" type="#_x0000_t202" style="position:absolute;left:5631;top:7449;height:161;width:664;" filled="f" stroked="f" coordsize="21600,21600" o:gfxdata="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r0M128AAAA&#10;3AAAAA8AAAAAAAAAAQAgAAAAIgAAAGRycy9kb3ducmV2LnhtbFBLAQIUABQAAAAIAIdO4kAzLwWe&#10;OwAAADkAAAAQAAAAAAAAAAEAIAAAAAsBAABkcnMvc2hhcGV4bWwueG1sUEsFBgAAAAAGAAYAWwEA&#10;ALUDAAAAAA=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161" w:lineRule="exact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准予受理</w:t>
                    </w:r>
                  </w:p>
                </w:txbxContent>
              </v:textbox>
            </v:shape>
            <v:shape id="文本框 439" o:spid="_x0000_s1255" o:spt="202" type="#_x0000_t202" style="position:absolute;left:5684;top:8404;height:212;width:443;" filled="f" stroked="f" coordsize="21600,21600" o:gfxdata="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W4lsa/&#10;AAAA3A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11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审核</w:t>
                    </w:r>
                  </w:p>
                </w:txbxContent>
              </v:textbox>
            </v:shape>
            <v:shape id="文本框 440" o:spid="_x0000_s1256" o:spt="202" type="#_x0000_t202" style="position:absolute;left:7359;top:8382;height:179;width:1069;" filled="f" stroked="f" coordsize="21600,21600" o:gfxdata="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IRMJrsAAADc&#10;AAAADwAAAAAAAAABACAAAAAiAAAAZHJzL2Rvd25yZXYueG1sUEsBAhQAFAAAAAgAh07iQDMvBZ47&#10;AAAAOQAAABAAAAAAAAAAAQAgAAAACgEAAGRycy9zaGFwZXhtbC54bWxQSwUGAAAAAAYABgBbAQAA&#10;tAMAAAAA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tabs>
                        <w:tab w:val="left" w:pos="1048"/>
                      </w:tabs>
                      <w:spacing w:before="0" w:line="178" w:lineRule="exact"/>
                      <w:ind w:left="0" w:right="0" w:firstLine="0"/>
                      <w:jc w:val="left"/>
                      <w:rPr>
                        <w:rFonts w:ascii="Times New Roman" w:eastAsia="Times New Roman"/>
                        <w:sz w:val="16"/>
                      </w:rPr>
                    </w:pPr>
                    <w:r>
                      <w:rPr>
                        <w:sz w:val="16"/>
                      </w:rPr>
                      <w:t>不予登记</w:t>
                    </w:r>
                    <w:r>
                      <w:rPr>
                        <w:spacing w:val="7"/>
                        <w:sz w:val="16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w w:val="100"/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16"/>
                        <w:u w:val="single"/>
                      </w:rPr>
                      <w:tab/>
                    </w:r>
                  </w:p>
                </w:txbxContent>
              </v:textbox>
            </v:shape>
            <v:shape id="文本框 441" o:spid="_x0000_s1257" o:spt="202" type="#_x0000_t202" style="position:absolute;left:8603;top:8301;height:488;width:1074;" filled="f" stroked="f" coordsize="21600,21600" o:gfxdata="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8jpvb4A&#10;AADcAAAADwAAAAAAAAABACAAAAAiAAAAZHJzL2Rvd25yZXYueG1sUEsBAhQAFAAAAAgAh07iQDMv&#10;BZ47AAAAOQAAABAAAAAAAAAAAQAgAAAADQEAAGRycy9zaGFwZXhtbC54bWxQSwUGAAAAAAYABgBb&#10;AQAAtwMAAAAA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41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告知原因并</w:t>
                    </w:r>
                  </w:p>
                  <w:p>
                    <w:pPr>
                      <w:spacing w:before="7" w:line="240" w:lineRule="exact"/>
                      <w:ind w:left="105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退回材料</w:t>
                    </w:r>
                  </w:p>
                </w:txbxContent>
              </v:textbox>
            </v:shape>
            <v:shape id="文本框 442" o:spid="_x0000_s1258" o:spt="202" type="#_x0000_t202" style="position:absolute;left:10468;top:8440;height:212;width:443;" filled="f" stroked="f" coordsize="21600,21600" o:gfxdata="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xp3yr4A&#10;AADcAAAADwAAAAAAAAABACAAAAAiAAAAZHJzL2Rvd25yZXYueG1sUEsBAhQAFAAAAAgAh07iQDMv&#10;BZ47AAAAOQAAABAAAAAAAAAAAQAgAAAADQEAAGRycy9zaGFwZXhtbC54bWxQSwUGAAAAAAYABgBb&#10;AQAAtwMAAAAA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11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结束</w:t>
                    </w:r>
                  </w:p>
                </w:txbxContent>
              </v:textbox>
            </v:shape>
          </v:group>
        </w:pict>
      </w:r>
      <w:r>
        <w:rPr>
          <w:b/>
          <w:bCs/>
          <w:sz w:val="30"/>
          <w:szCs w:val="30"/>
        </w:rPr>
        <w:t>就业登记业务流程图</w:t>
      </w:r>
    </w:p>
    <w:p/>
    <w:p/>
    <w:p/>
    <w:p/>
    <w:p>
      <w:r>
        <w:pict>
          <v:group id="组合 456" o:spid="_x0000_s1272" o:spt="203" style="position:absolute;left:0pt;margin-left:251.05pt;margin-top:274.1pt;height:200.1pt;width:93.05pt;mso-position-horizontal-relative:page;mso-wrap-distance-bottom:0pt;mso-wrap-distance-top:0pt;z-index:-251652096;mso-width-relative:page;mso-height-relative:page;" coordorigin="4976,1562" coordsize="1861,4002" o:gfxdata="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">
            <o:lock v:ext="edit" aspectratio="f"/>
            <v:shape id="图片 431" o:spid="_x0000_s1260" o:spt="75" type="#_x0000_t75" style="position:absolute;left:4976;top:2298;height:604;width:1861;" filled="f" o:preferrelative="t" stroked="f" coordsize="21600,21600" o:gfxdata="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a9o6vQAA&#10;ANw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/>
              <v:imagedata r:id="rId12" o:title=""/>
              <o:lock v:ext="edit" aspectratio="t"/>
            </v:shape>
            <v:shape id="图片 432" o:spid="_x0000_s1261" o:spt="75" type="#_x0000_t75" style="position:absolute;left:4976;top:3515;height:648;width:1861;" filled="f" o:preferrelative="t" stroked="f" coordsize="21600,21600" o:gfxdata="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ySBqvQAA&#10;ANw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/>
              <v:imagedata r:id="rId13" o:title=""/>
              <o:lock v:ext="edit" aspectratio="t"/>
            </v:shape>
            <v:shape id="任意多边形 446" o:spid="_x0000_s1262" style="position:absolute;left:5850;top:2901;height:623;width:120;" fillcolor="#000000" filled="t" stroked="f" coordsize="120,623" o:gfxdata="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keLq8AAAA&#10;3AAAAA8AAAAAAAAAAQAgAAAAIgAAAGRycy9kb3ducmV2LnhtbFBLAQIUABQAAAAIAIdO4kAzLwWe&#10;OwAAADkAAAAQAAAAAAAAAAEAIAAAAAsBAABkcnMvc2hhcGV4bWwueG1sUEsFBgAAAAAGAAYAWwEA&#10;ALUDAAAAAA==&#10;" path="m50,503l0,503,60,623,110,523,50,523,50,503xm70,0l50,0,50,523,70,523,70,0xm120,503l70,503,70,523,110,523,120,503xe">
              <v:fill on="t" focussize="0,0"/>
              <v:stroke on="f"/>
              <v:imagedata o:title=""/>
              <o:lock v:ext="edit" aspectratio="f"/>
            </v:shape>
            <v:shape id="任意多边形 447" o:spid="_x0000_s1263" style="position:absolute;left:5101;top:4789;height:767;width:1592;" filled="f" stroked="t" coordsize="1592,767" o:gfxdata="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JLfIO/&#10;AAAA3AAAAA8AAAAAAAAAAQAgAAAAIgAAAGRycy9kb3ducmV2LnhtbFBLAQIUABQAAAAIAIdO4kAz&#10;LwWeOwAAADkAAAAQAAAAAAAAAAEAIAAAAA4BAABkcnMvc2hhcGV4bWwueG1sUEsFBgAAAAAGAAYA&#10;WwEAALgDAAAAAA==&#10;" path="m0,127l10,78,37,37,78,10,128,0,1464,0,1514,10,1555,37,1582,78,1592,127,1592,639,1582,689,1555,729,1514,757,1464,767,128,767,78,757,37,729,10,689,0,639,0,127xe">
              <v:fill on="f" focussize="0,0"/>
              <v:stroke color="#000000" joinstyle="round"/>
              <v:imagedata o:title=""/>
              <o:lock v:ext="edit" aspectratio="f"/>
            </v:shape>
            <v:shape id="图片 435" o:spid="_x0000_s1264" o:spt="75" type="#_x0000_t75" style="position:absolute;left:5145;top:4905;height:536;width:1503;" filled="f" o:preferrelative="t" stroked="f" coordsize="21600,21600" o:gfxdata="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RXDrrsAAADc&#10;AAAADwAAAAAAAAABACAAAAAiAAAAZHJzL2Rvd25yZXYueG1sUEsBAhQAFAAAAAgAh07iQDMvBZ47&#10;AAAAOQAAABAAAAAAAAAAAQAgAAAACgEAAGRycy9zaGFwZXhtbC54bWxQSwUGAAAAAAYABgBbAQAA&#10;tAMAAAAA&#10;">
              <v:path/>
              <v:fill on="f" focussize="0,0"/>
              <v:stroke on="f"/>
              <v:imagedata r:id="rId8" o:title=""/>
              <o:lock v:ext="edit" aspectratio="t"/>
            </v:shape>
            <v:shape id="任意多边形 449" o:spid="_x0000_s1265" style="position:absolute;left:5847;top:4172;height:623;width:120;" fillcolor="#000000" filled="t" stroked="f" coordsize="120,623" o:gfxdata="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U77Mi8AAAA&#10;3AAAAA8AAAAAAAAAAQAgAAAAIgAAAGRycy9kb3ducmV2LnhtbFBLAQIUABQAAAAIAIdO4kAzLwWe&#10;OwAAADkAAAAQAAAAAAAAAAEAIAAAAAsBAABkcnMvc2hhcGV4bWwueG1sUEsFBgAAAAAGAAYAWwEA&#10;ALUDAAAAAA==&#10;" path="m50,503l0,503,60,623,110,523,50,523,50,503xm70,0l50,0,50,523,70,523,70,0xm120,503l70,503,70,523,110,523,120,503xe">
              <v:fill on="t" focussize="0,0"/>
              <v:stroke on="f"/>
              <v:imagedata o:title=""/>
              <o:lock v:ext="edit" aspectratio="f"/>
            </v:shape>
            <v:shape id="图片 437" o:spid="_x0000_s1266" o:spt="75" type="#_x0000_t75" style="position:absolute;left:5354;top:1562;height:384;width:1126;" filled="f" o:preferrelative="t" stroked="f" coordsize="21600,21600" o:gfxdata="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f39Li8AAAA&#10;3AAAAA8AAAAAAAAAAQAgAAAAIgAAAGRycy9kb3ducmV2LnhtbFBLAQIUABQAAAAIAIdO4kAzLwWe&#10;OwAAADkAAAAQAAAAAAAAAAEAIAAAAAsBAABkcnMvc2hhcGV4bWwueG1sUEsFBgAAAAAGAAYAWwEA&#10;ALUDAAAAAA==&#10;">
              <v:path/>
              <v:fill on="f" focussize="0,0"/>
              <v:stroke on="f"/>
              <v:imagedata r:id="rId4" o:title=""/>
              <o:lock v:ext="edit" aspectratio="t"/>
            </v:shape>
            <v:shape id="图片 438" o:spid="_x0000_s1267" o:spt="75" type="#_x0000_t75" style="position:absolute;left:5832;top:1888;height:396;width:120;" filled="f" o:preferrelative="t" stroked="f" coordsize="21600,21600" o:gfxdata="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yCH2m/&#10;AAAA3A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/>
              <v:imagedata r:id="rId14" o:title=""/>
              <o:lock v:ext="edit" aspectratio="t"/>
            </v:shape>
            <v:shape id="文本框 452" o:spid="_x0000_s1268" o:spt="202" type="#_x0000_t202" style="position:absolute;left:5597;top:1588;height:161;width:664;" filled="f" stroked="f" coordsize="21600,21600" o:gfxdata="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bD4Re/&#10;AAAA3A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161" w:lineRule="exact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准予登记</w:t>
                    </w:r>
                  </w:p>
                </w:txbxContent>
              </v:textbox>
            </v:shape>
            <v:shape id="文本框 453" o:spid="_x0000_s1269" o:spt="202" type="#_x0000_t202" style="position:absolute;left:5487;top:2493;height:212;width:863;" filled="f" stroked="f" coordsize="21600,21600" o:gfxdata="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mPRIy/&#10;AAAA3A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11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即时办结</w:t>
                    </w:r>
                  </w:p>
                </w:txbxContent>
              </v:textbox>
            </v:shape>
            <v:shape id="文本框 454" o:spid="_x0000_s1270" o:spt="202" type="#_x0000_t202" style="position:absolute;left:5278;top:3737;height:212;width:1283;" filled="f" stroked="f" coordsize="21600,21600" o:gfxdata="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Zm3Pi/&#10;AAAA3A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11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反馈登记结果</w:t>
                    </w:r>
                  </w:p>
                </w:txbxContent>
              </v:textbox>
            </v:shape>
            <v:shape id="文本框 455" o:spid="_x0000_s1271" o:spt="202" type="#_x0000_t202" style="position:absolute;left:5686;top:5071;height:212;width:443;" filled="f" stroked="f" coordsize="21600,21600" o:gfxdata="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kqeWO/&#10;AAAA3A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11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结束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pStyle w:val="2"/>
        <w:spacing w:line="384" w:lineRule="exact"/>
        <w:ind w:left="20"/>
        <w:jc w:val="center"/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  <w:r>
        <w:t>失业登记业务流程图</w:t>
      </w:r>
    </w:p>
    <w:p>
      <w:pPr>
        <w:tabs>
          <w:tab w:val="left" w:pos="7471"/>
        </w:tabs>
        <w:jc w:val="left"/>
        <w:rPr>
          <w:lang w:val="en-US" w:eastAsia="zh-CN"/>
        </w:rPr>
      </w:pPr>
    </w:p>
    <w:p>
      <w:pPr>
        <w:tabs>
          <w:tab w:val="left" w:pos="7471"/>
        </w:tabs>
        <w:jc w:val="left"/>
        <w:rPr>
          <w:lang w:val="en-US" w:eastAsia="zh-CN"/>
        </w:rPr>
      </w:pPr>
      <w:bookmarkStart w:id="0" w:name="_GoBack"/>
      <w:r>
        <w:pict>
          <v:group id="组合 503" o:spid="_x0000_s1319" o:spt="203" style="position:absolute;left:0pt;margin-left:249.55pt;margin-top:384.9pt;height:193.4pt;width:93.05pt;mso-position-horizontal-relative:page;mso-wrap-distance-bottom:0pt;mso-wrap-distance-top:0pt;z-index:-251614208;mso-width-relative:page;mso-height-relative:page;" coordorigin="4976,1566" coordsize="1861,4002" o:gfxdata="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">
            <o:lock v:ext="edit" aspectratio="f"/>
            <v:shape id="图片 478" o:spid="_x0000_s1307" o:spt="75" type="#_x0000_t75" style="position:absolute;left:4976;top:2302;height:604;width:1861;" filled="f" o:preferrelative="t" stroked="f" coordsize="21600,21600" o:gfxdata="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p8VeW8AAAA&#10;3AAAAA8AAAAAAAAAAQAgAAAAIgAAAGRycy9kb3ducmV2LnhtbFBLAQIUABQAAAAIAIdO4kAzLwWe&#10;OwAAADkAAAAQAAAAAAAAAAEAIAAAAAsBAABkcnMvc2hhcGV4bWwueG1sUEsFBgAAAAAGAAYAWwEA&#10;ALUDAAAAAA==&#10;">
              <v:path/>
              <v:fill on="f" focussize="0,0"/>
              <v:stroke on="f"/>
              <v:imagedata r:id="rId12" o:title=""/>
              <o:lock v:ext="edit" aspectratio="t"/>
            </v:shape>
            <v:shape id="图片 479" o:spid="_x0000_s1308" o:spt="75" type="#_x0000_t75" style="position:absolute;left:4976;top:3519;height:648;width:1861;" filled="f" o:preferrelative="t" stroked="f" coordsize="21600,21600" o:gfxdata="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QJRZvQAA&#10;ANw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/>
              <v:imagedata r:id="rId13" o:title=""/>
              <o:lock v:ext="edit" aspectratio="t"/>
            </v:shape>
            <v:shape id="任意多边形 493" o:spid="_x0000_s1309" style="position:absolute;left:5850;top:2905;height:623;width:120;" fillcolor="#000000" filled="t" stroked="f" coordsize="120,623" o:gfxdata="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qz92W8AAAA&#10;3AAAAA8AAAAAAAAAAQAgAAAAIgAAAGRycy9kb3ducmV2LnhtbFBLAQIUABQAAAAIAIdO4kAzLwWe&#10;OwAAADkAAAAQAAAAAAAAAAEAIAAAAAsBAABkcnMvc2hhcGV4bWwueG1sUEsFBgAAAAAGAAYAWwEA&#10;ALUDAAAAAA==&#10;" path="m50,503l0,503,60,623,110,523,50,523,50,503xm70,0l50,0,50,523,70,523,70,0xm120,503l70,503,70,523,110,523,120,503xe">
              <v:fill on="t" focussize="0,0"/>
              <v:stroke on="f"/>
              <v:imagedata o:title=""/>
              <o:lock v:ext="edit" aspectratio="f"/>
            </v:shape>
            <v:shape id="任意多边形 494" o:spid="_x0000_s1310" style="position:absolute;left:5101;top:4793;height:767;width:1592;" filled="f" stroked="t" coordsize="1592,767" o:gfxdata="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+c6zvQAA&#10;ANwAAAAPAAAAAAAAAAEAIAAAACIAAABkcnMvZG93bnJldi54bWxQSwECFAAUAAAACACHTuJAMy8F&#10;njsAAAA5AAAAEAAAAAAAAAABACAAAAAMAQAAZHJzL3NoYXBleG1sLnhtbFBLBQYAAAAABgAGAFsB&#10;AAC2AwAAAAA=&#10;" path="m0,127l10,78,37,37,78,10,128,0,1464,0,1514,10,1555,37,1582,78,1592,127,1592,639,1582,689,1555,729,1514,757,1464,767,128,767,78,757,37,729,10,689,0,639,0,127xe">
              <v:fill on="f" focussize="0,0"/>
              <v:stroke color="#000000" joinstyle="round"/>
              <v:imagedata o:title=""/>
              <o:lock v:ext="edit" aspectratio="f"/>
            </v:shape>
            <v:shape id="图片 482" o:spid="_x0000_s1311" o:spt="75" type="#_x0000_t75" style="position:absolute;left:5145;top:4909;height:536;width:1503;" filled="f" o:preferrelative="t" stroked="f" coordsize="21600,21600" o:gfxdata="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V0QHe/&#10;AAAA3A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/>
              <v:imagedata r:id="rId8" o:title=""/>
              <o:lock v:ext="edit" aspectratio="t"/>
            </v:shape>
            <v:shape id="任意多边形 496" o:spid="_x0000_s1312" style="position:absolute;left:5847;top:4176;height:623;width:120;" fillcolor="#000000" filled="t" stroked="f" coordsize="120,623" o:gfxdata="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sRU/bsAAADc&#10;AAAADwAAAAAAAAABACAAAAAiAAAAZHJzL2Rvd25yZXYueG1sUEsBAhQAFAAAAAgAh07iQDMvBZ47&#10;AAAAOQAAABAAAAAAAAAAAQAgAAAACgEAAGRycy9zaGFwZXhtbC54bWxQSwUGAAAAAAYABgBbAQAA&#10;tAMAAAAA&#10;" path="m50,503l0,503,60,623,110,523,50,523,50,503xm70,0l50,0,50,523,70,523,70,0xm120,503l70,503,70,523,110,523,120,503xe">
              <v:fill on="t" focussize="0,0"/>
              <v:stroke on="f"/>
              <v:imagedata o:title=""/>
              <o:lock v:ext="edit" aspectratio="f"/>
            </v:shape>
            <v:shape id="图片 484" o:spid="_x0000_s1313" o:spt="75" type="#_x0000_t75" style="position:absolute;left:5354;top:1566;height:384;width:1126;" filled="f" o:preferrelative="t" stroked="f" coordsize="21600,21600" o:gfxdata="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Dp9ZW&#10;wAAAANwAAAAPAAAAAAAAAAEAIAAAACIAAABkcnMvZG93bnJldi54bWxQSwECFAAUAAAACACHTuJA&#10;My8FnjsAAAA5AAAAEAAAAAAAAAABACAAAAAPAQAAZHJzL3NoYXBleG1sLnhtbFBLBQYAAAAABgAG&#10;AFsBAAC5AwAAAAA=&#10;">
              <v:path/>
              <v:fill on="f" focussize="0,0"/>
              <v:stroke on="f"/>
              <v:imagedata r:id="rId4" o:title=""/>
              <o:lock v:ext="edit" aspectratio="t"/>
            </v:shape>
            <v:shape id="图片 485" o:spid="_x0000_s1314" o:spt="75" type="#_x0000_t75" style="position:absolute;left:5832;top:1892;height:396;width:120;" filled="f" o:preferrelative="t" stroked="f" coordsize="21600,21600" o:gfxdata="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YBDG68AAAA&#10;3AAAAA8AAAAAAAAAAQAgAAAAIgAAAGRycy9kb3ducmV2LnhtbFBLAQIUABQAAAAIAIdO4kAzLwWe&#10;OwAAADkAAAAQAAAAAAAAAAEAIAAAAAsBAABkcnMvc2hhcGV4bWwueG1sUEsFBgAAAAAGAAYAWwEA&#10;ALUDAAAAAA==&#10;">
              <v:path/>
              <v:fill on="f" focussize="0,0"/>
              <v:stroke on="f"/>
              <v:imagedata r:id="rId14" o:title=""/>
              <o:lock v:ext="edit" aspectratio="t"/>
            </v:shape>
            <v:shape id="文本框 499" o:spid="_x0000_s1315" o:spt="202" type="#_x0000_t202" style="position:absolute;left:5597;top:1592;height:161;width:664;" filled="f" stroked="f" coordsize="21600,21600" o:gfxdata="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Peyfy/&#10;AAAA3A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161" w:lineRule="exact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准予登记</w:t>
                    </w:r>
                  </w:p>
                </w:txbxContent>
              </v:textbox>
            </v:shape>
            <v:shape id="文本框 500" o:spid="_x0000_s1316" o:spt="202" type="#_x0000_t202" style="position:absolute;left:5487;top:2498;height:212;width:863;" filled="f" stroked="f" coordsize="21600,21600" o:gfxdata="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A/6e7sAAADc&#10;AAAADwAAAAAAAAABACAAAAAiAAAAZHJzL2Rvd25yZXYueG1sUEsBAhQAFAAAAAgAh07iQDMvBZ47&#10;AAAAOQAAABAAAAAAAAAAAQAgAAAACgEAAGRycy9zaGFwZXhtbC54bWxQSwUGAAAAAAYABgBbAQAA&#10;tAMAAAAA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11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即时办结</w:t>
                    </w:r>
                  </w:p>
                </w:txbxContent>
              </v:textbox>
            </v:shape>
            <v:shape id="文本框 501" o:spid="_x0000_s1317" o:spt="202" type="#_x0000_t202" style="position:absolute;left:5278;top:3741;height:212;width:1283;" filled="f" stroked="f" coordsize="21600,21600" o:gfxdata="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0Nf4L4A&#10;AADcAAAADwAAAAAAAAABACAAAAAiAAAAZHJzL2Rvd25yZXYueG1sUEsBAhQAFAAAAAgAh07iQDMv&#10;BZ47AAAAOQAAABAAAAAAAAAAAQAgAAAADQEAAGRycy9zaGFwZXhtbC54bWxQSwUGAAAAAAYABgBb&#10;AQAAtwMAAAAA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11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反馈登记结果</w:t>
                    </w:r>
                  </w:p>
                </w:txbxContent>
              </v:textbox>
            </v:shape>
            <v:shape id="文本框 502" o:spid="_x0000_s1318" o:spt="202" type="#_x0000_t202" style="position:absolute;left:5686;top:5076;height:212;width:443;" filled="f" stroked="f" coordsize="21600,21600" o:gfxdata="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5HBl74A&#10;AADcAAAADwAAAAAAAAABACAAAAAiAAAAZHJzL2Rvd25yZXYueG1sUEsBAhQAFAAAAAgAh07iQDMv&#10;BZ47AAAAOQAAABAAAAAAAAAAAQAgAAAADQEAAGRycy9zaGFwZXhtbC54bWxQSwUGAAAAAAYABgBb&#10;AQAAtwMAAAAA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11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结束</w:t>
                    </w:r>
                  </w:p>
                </w:txbxContent>
              </v:textbox>
            </v:shape>
            <w10:wrap type="topAndBottom"/>
          </v:group>
        </w:pict>
      </w:r>
      <w:bookmarkEnd w:id="0"/>
      <w:r>
        <w:pict>
          <v:group id="组合 490" o:spid="_x0000_s1306" o:spt="203" style="position:absolute;left:0pt;margin-left:67.85pt;margin-top:117.05pt;height:403.15pt;width:478.45pt;mso-position-horizontal-relative:page;mso-position-vertical-relative:page;z-index:-252011520;mso-width-relative:page;mso-height-relative:page;" coordorigin="1343,2371" coordsize="9569,8063" o:gfxdata="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">
            <o:lock v:ext="edit" aspectratio="f"/>
            <v:shape id="图片 444" o:spid="_x0000_s1273" o:spt="75" type="#_x0000_t75" style="position:absolute;left:5388;top:8623;height:387;width:1128;" filled="f" o:preferrelative="t" stroked="f" coordsize="21600,21600" o:gfxdata="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4HmzM&#10;wAAAANwAAAAPAAAAAAAAAAEAIAAAACIAAABkcnMvZG93bnJldi54bWxQSwECFAAUAAAACACHTuJA&#10;My8FnjsAAAA5AAAAEAAAAAAAAAABACAAAAAPAQAAZHJzL3NoYXBleG1sLnhtbFBLBQYAAAAABgAG&#10;AFsBAAC5AwAAAAA=&#10;">
              <v:path/>
              <v:fill on="f" focussize="0,0"/>
              <v:stroke on="f"/>
              <v:imagedata r:id="rId4" o:title=""/>
              <o:lock v:ext="edit" aspectratio="t"/>
            </v:shape>
            <v:shape id="任意多边形 458" o:spid="_x0000_s1274" style="position:absolute;left:5021;top:9279;height:864;width:1743;" filled="f" stroked="t" coordsize="1743,864" o:gfxdata="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0RFYItwAAANwAAAAP&#10;AAAAAAAAAAEAIAAAACIAAABkcnMvZG93bnJldi54bWxQSwECFAAUAAAACACHTuJAMy8FnjsAAAA5&#10;AAAAEAAAAAAAAAABACAAAAAGAQAAZHJzL3NoYXBleG1sLnhtbFBLBQYAAAAABgAGAFsBAACwAwAA&#10;AAA=&#10;" path="m0,432l872,0,1743,432,872,864,0,432xe">
              <v:fill on="f" focussize="0,0"/>
              <v:stroke color="#000000" joinstyle="round"/>
              <v:imagedata o:title=""/>
              <o:lock v:ext="edit" aspectratio="f"/>
            </v:shape>
            <v:shape id="图片 446" o:spid="_x0000_s1275" o:spt="75" type="#_x0000_t75" style="position:absolute;left:5464;top:9573;height:274;width:857;" filled="f" o:preferrelative="t" stroked="f" coordsize="21600,21600" o:gfxdata="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JP8+L4A&#10;AADcAAAADwAAAAAAAAABACAAAAAiAAAAZHJzL2Rvd25yZXYueG1sUEsBAhQAFAAAAAgAh07iQDMv&#10;BZ47AAAAOQAAABAAAAAAAAAAAQAgAAAADQEAAGRycy9zaGFwZXhtbC54bWxQSwUGAAAAAAYABgBb&#10;AQAAtwMAAAAA&#10;">
              <v:path/>
              <v:fill on="f" focussize="0,0"/>
              <v:stroke on="f"/>
              <v:imagedata r:id="rId5" o:title=""/>
              <o:lock v:ext="edit" aspectratio="t"/>
            </v:shape>
            <v:shape id="图片 447" o:spid="_x0000_s1276" o:spt="75" type="#_x0000_t75" style="position:absolute;left:5867;top:8894;height:397;width:120;" filled="f" o:preferrelative="t" stroked="f" coordsize="21600,21600" o:gfxdata="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QpHW7sAAADc&#10;AAAADwAAAAAAAAABACAAAAAiAAAAZHJzL2Rvd25yZXYueG1sUEsBAhQAFAAAAAgAh07iQDMvBZ47&#10;AAAAOQAAABAAAAAAAAAAAQAgAAAACgEAAGRycy9zaGFwZXhtbC54bWxQSwUGAAAAAAYABgBbAQAA&#10;tAMAAAAA&#10;">
              <v:path/>
              <v:fill on="f" focussize="0,0"/>
              <v:stroke on="f"/>
              <v:imagedata r:id="rId6" o:title=""/>
              <o:lock v:ext="edit" aspectratio="t"/>
            </v:shape>
            <v:shape id="图片 448" o:spid="_x0000_s1277" o:spt="75" type="#_x0000_t75" style="position:absolute;left:7135;top:9561;height:387;width:1128;" filled="f" o:preferrelative="t" stroked="f" coordsize="21600,21600" o:gfxdata="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bXm56/&#10;AAAA3A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/>
              <v:imagedata r:id="rId4" o:title=""/>
              <o:lock v:ext="edit" aspectratio="t"/>
            </v:shape>
            <v:line id="直接连接符 462" o:spid="_x0000_s1278" o:spt="20" style="position:absolute;left:6748;top:9722;flip:x;height:0;width:485;" filled="f" stroked="t" coordsize="21600,21600" o:gfxdata="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G76fvQAA&#10;ANw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weight="1pt" color="#000000" joinstyle="round"/>
              <v:imagedata o:title=""/>
              <o:lock v:ext="edit" aspectratio="f"/>
            </v:line>
            <v:shape id="图片 450" o:spid="_x0000_s1279" o:spt="75" type="#_x0000_t75" style="position:absolute;left:5059;top:5571;height:862;width:1861;" filled="f" o:preferrelative="t" stroked="f" coordsize="21600,21600" o:gfxdata="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oYC6P&#10;wAAAANwAAAAPAAAAAAAAAAEAIAAAACIAAABkcnMvZG93bnJldi54bWxQSwECFAAUAAAACACHTuJA&#10;My8FnjsAAAA5AAAAEAAAAAAAAAABACAAAAAPAQAAZHJzL3NoYXBleG1sLnhtbFBLBQYAAAAABgAG&#10;AFsBAAC5AwAAAAA=&#10;">
              <v:path/>
              <v:fill on="f" focussize="0,0"/>
              <v:stroke on="f"/>
              <v:imagedata r:id="rId7" o:title=""/>
              <o:lock v:ext="edit" aspectratio="t"/>
            </v:shape>
            <v:shape id="任意多边形 464" o:spid="_x0000_s1280" style="position:absolute;left:5088;top:7350;height:843;width:1637;" filled="f" stroked="t" coordsize="1637,843" o:gfxdata="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/WsPvQAA&#10;ANwAAAAPAAAAAAAAAAEAIAAAACIAAABkcnMvZG93bnJldi54bWxQSwECFAAUAAAACACHTuJAMy8F&#10;njsAAAA5AAAAEAAAAAAAAAABACAAAAAMAQAAZHJzL3NoYXBleG1sLnhtbFBLBQYAAAAABgAGAFsB&#10;AAC2AwAAAAA=&#10;" path="m0,421l818,0,1637,421,818,843,0,421xe">
              <v:fill on="f" focussize="0,0"/>
              <v:stroke color="#000000" joinstyle="round"/>
              <v:imagedata o:title=""/>
              <o:lock v:ext="edit" aspectratio="f"/>
            </v:shape>
            <v:shape id="图片 452" o:spid="_x0000_s1281" o:spt="75" type="#_x0000_t75" style="position:absolute;left:5505;top:7639;height:264;width:802;" filled="f" o:preferrelative="t" stroked="f" coordsize="21600,21600" o:gfxdata="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IgHEvQAA&#10;ANw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/>
              <v:imagedata r:id="rId9" o:title=""/>
              <o:lock v:ext="edit" aspectratio="t"/>
            </v:shape>
            <v:shape id="任意多边形 466" o:spid="_x0000_s1282" style="position:absolute;left:5880;top:6436;height:894;width:120;" fillcolor="#000000" filled="t" stroked="f" coordsize="120,894" o:gfxdata="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giPPa/&#10;AAAA3AAAAA8AAAAAAAAAAQAgAAAAIgAAAGRycy9kb3ducmV2LnhtbFBLAQIUABQAAAAIAIdO4kAz&#10;LwWeOwAAADkAAAAQAAAAAAAAAAEAIAAAAA4BAABkcnMvc2hhcGV4bWwueG1sUEsFBgAAAAAGAAYA&#10;WwEAALgDAAAAAA==&#10;" path="m50,774l0,774,60,894,110,794,50,794,50,774xm70,0l50,0,50,794,70,794,70,0xm120,774l70,774,70,794,110,794,120,774xe">
              <v:fill on="t" focussize="0,0"/>
              <v:stroke on="f"/>
              <v:imagedata o:title=""/>
              <o:lock v:ext="edit" aspectratio="f"/>
            </v:shape>
            <v:shape id="图片 454" o:spid="_x0000_s1283" o:spt="75" type="#_x0000_t75" style="position:absolute;left:1342;top:6472;height:757;width:2262;" filled="f" o:preferrelative="t" stroked="f" coordsize="21600,21600" o:gfxdata="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oIQaK8AAAA&#10;3AAAAA8AAAAAAAAAAQAgAAAAIgAAAGRycy9kb3ducmV2LnhtbFBLAQIUABQAAAAIAIdO4kAzLwWe&#10;OwAAADkAAAAQAAAAAAAAAAEAIAAAAAsBAABkcnMvc2hhcGV4bWwueG1sUEsFBgAAAAAGAAYAWwEA&#10;ALUDAAAAAA==&#10;">
              <v:path/>
              <v:fill on="f" focussize="0,0"/>
              <v:stroke on="f"/>
              <v:imagedata r:id="rId10" o:title=""/>
              <o:lock v:ext="edit" aspectratio="t"/>
            </v:shape>
            <v:line id="直接连接符 468" o:spid="_x0000_s1284" o:spt="20" style="position:absolute;left:2466;top:5968;height:510;width:0;" filled="f" stroked="t" coordsize="21600,21600" o:gfxdata="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lrtba8AAAA&#10;3AAAAA8AAAAAAAAAAQAgAAAAIgAAAGRycy9kb3ducmV2LnhtbFBLAQIUABQAAAAIAIdO4kAzLwWe&#10;OwAAADkAAAAQAAAAAAAAAAEAIAAAAAsBAABkcnMvc2hhcGV4bWwueG1sUEsFBgAAAAAGAAYAWwEA&#10;ALUDAAAAAA==&#10;">
              <v:path arrowok="t"/>
              <v:fill on="f" focussize="0,0"/>
              <v:stroke weight="1pt" color="#000000" joinstyle="round"/>
              <v:imagedata o:title=""/>
              <o:lock v:ext="edit" aspectratio="f"/>
            </v:line>
            <v:shape id="任意多边形 469" o:spid="_x0000_s1285" style="position:absolute;left:2367;top:5918;height:1850;width:2695;" fillcolor="#000000" filled="t" stroked="f" coordsize="2695,1850" o:gfxdata="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XMJTJ&#10;wAAAANwAAAAPAAAAAAAAAAEAIAAAACIAAABkcnMvZG93bnJldi54bWxQSwECFAAUAAAACACHTuJA&#10;My8FnjsAAAA5AAAAEAAAAAAAAAABACAAAAAPAQAAZHJzL3NoYXBleG1sLnhtbFBLBQYAAAAABgAG&#10;AFsBAAC5AwAAAAA=&#10;" path="m120,1407l110,1389,57,1289,0,1411,50,1409,62,1849,82,1849,70,1409,120,1407m2695,60l2675,50,2575,0,2575,50,103,50,103,70,2575,70,2575,120,2675,70,2695,60e">
              <v:fill on="t" focussize="0,0"/>
              <v:stroke on="f"/>
              <v:imagedata o:title=""/>
              <o:lock v:ext="edit" aspectratio="f"/>
            </v:shape>
            <v:shape id="图片 457" o:spid="_x0000_s1286" o:spt="75" type="#_x0000_t75" style="position:absolute;left:7068;top:7593;height:387;width:1126;" filled="f" o:preferrelative="t" stroked="f" coordsize="21600,21600" o:gfxdata="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xCqNi8AAAA&#10;3AAAAA8AAAAAAAAAAQAgAAAAIgAAAGRycy9kb3ducmV2LnhtbFBLAQIUABQAAAAIAIdO4kAzLwWe&#10;OwAAADkAAAAQAAAAAAAAAAEAIAAAAAsBAABkcnMvc2hhcGV4bWwueG1sUEsFBgAAAAAGAAYAWwEA&#10;ALUDAAAAAA==&#10;">
              <v:path/>
              <v:fill on="f" focussize="0,0"/>
              <v:stroke on="f"/>
              <v:imagedata r:id="rId4" o:title=""/>
              <o:lock v:ext="edit" aspectratio="t"/>
            </v:shape>
            <v:shape id="任意多边形 471" o:spid="_x0000_s1287" style="position:absolute;left:5888;top:7755;height:2679;width:1333;" filled="f" stroked="t" coordsize="1333,2679" o:gfxdata="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jDSX&#10;bcEAAADcAAAADwAAAAAAAAABACAAAAAiAAAAZHJzL2Rvd25yZXYueG1sUEsBAhQAFAAAAAgAh07i&#10;QDMvBZ47AAAAOQAAABAAAAAAAAAAAQAgAAAAEAEAAGRycy9zaGFwZXhtbC54bWxQSwUGAAAAAAYA&#10;BgBbAQAAugMAAAAA&#10;" path="m1333,0l848,0m35,414l35,811m0,2396l0,2679e">
              <v:fill on="f" focussize="0,0"/>
              <v:stroke weight="1pt" color="#000000" joinstyle="round"/>
              <v:imagedata o:title=""/>
              <o:lock v:ext="edit" aspectratio="f"/>
            </v:shape>
            <v:shape id="图片 459" o:spid="_x0000_s1288" o:spt="75" type="#_x0000_t75" style="position:absolute;left:7722;top:2371;height:3626;width:3183;" filled="f" o:preferrelative="t" stroked="f" coordsize="21600,21600" o:gfxdata="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AWQ4S/&#10;AAAA3A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/>
              <v:imagedata r:id="rId15" o:title=""/>
              <o:lock v:ext="edit" aspectratio="t"/>
            </v:shape>
            <v:shape id="任意多边形 473" o:spid="_x0000_s1289" style="position:absolute;left:5234;top:3920;height:767;width:1592;" filled="f" stroked="t" coordsize="1592,767" o:gfxdata="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xywPb4A&#10;AADcAAAADwAAAAAAAAABACAAAAAiAAAAZHJzL2Rvd25yZXYueG1sUEsBAhQAFAAAAAgAh07iQDMv&#10;BZ47AAAAOQAAABAAAAAAAAAAAQAgAAAADQEAAGRycy9zaGFwZXhtbC54bWxQSwUGAAAAAAYABgBb&#10;AQAAtwMAAAAA&#10;" path="m0,128l10,78,37,37,78,10,128,0,1464,0,1514,10,1555,37,1582,78,1592,128,1592,639,1582,689,1555,730,1514,757,1464,767,128,767,78,757,37,730,10,689,0,639,0,128xe">
              <v:fill on="f" focussize="0,0"/>
              <v:stroke color="#000000" joinstyle="round"/>
              <v:imagedata o:title=""/>
              <o:lock v:ext="edit" aspectratio="f"/>
            </v:shape>
            <v:shape id="图片 461" o:spid="_x0000_s1290" o:spt="75" type="#_x0000_t75" style="position:absolute;left:5280;top:4036;height:533;width:1500;" filled="f" o:preferrelative="t" stroked="f" coordsize="21600,21600" o:gfxdata="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NAMWvQAA&#10;ANw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/>
              <v:imagedata r:id="rId8" o:title=""/>
              <o:lock v:ext="edit" aspectratio="t"/>
            </v:shape>
            <v:line id="直接连接符 475" o:spid="_x0000_s1291" o:spt="20" style="position:absolute;left:6896;top:4743;flip:y;height:1111;width:833;" filled="f" stroked="t" coordsize="21600,21600" o:gfxdata="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cHhe/&#10;AAAA3AAAAA8AAAAAAAAAAQAgAAAAIgAAAGRycy9kb3ducmV2LnhtbFBLAQIUABQAAAAIAIdO4kAz&#10;LwWeOwAAADkAAAAQAAAAAAAAAAEAIAAAAA4BAABkcnMvc2hhcGV4bWwueG1sUEsFBgAAAAAGAAYA&#10;WwEAALgDAAAAAA==&#10;">
              <v:path arrowok="t"/>
              <v:fill on="f" focussize="0,0"/>
              <v:stroke color="#000000" joinstyle="round"/>
              <v:imagedata o:title=""/>
              <o:lock v:ext="edit" aspectratio="f"/>
            </v:line>
            <v:shape id="文本框 476" o:spid="_x0000_s1292" o:spt="202" type="#_x0000_t202" style="position:absolute;left:5821;top:4196;height:212;width:444;" filled="f" stroked="f" coordsize="21600,21600" o:gfxdata="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JNu3S/&#10;AAAA3A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11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开始</w:t>
                    </w:r>
                  </w:p>
                </w:txbxContent>
              </v:textbox>
            </v:shape>
            <v:shape id="文本框 477" o:spid="_x0000_s1293" o:spt="202" type="#_x0000_t202" style="position:absolute;left:7883;top:2604;height:3179;width:2947;" filled="f" stroked="f" coordsize="21600,21600" o:gfxdata="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0BHu+/&#10;AAAA3A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137" w:lineRule="exact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需要提交以下材料：1．失业人员登记表；</w:t>
                    </w: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val="left" w:pos="185"/>
                      </w:tabs>
                      <w:spacing w:before="26" w:line="280" w:lineRule="auto"/>
                      <w:ind w:left="0" w:right="76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身份证</w:t>
                    </w:r>
                    <w:r>
                      <w:rPr>
                        <w:spacing w:val="3"/>
                        <w:sz w:val="12"/>
                      </w:rPr>
                      <w:t>（</w:t>
                    </w:r>
                    <w:r>
                      <w:rPr>
                        <w:sz w:val="12"/>
                      </w:rPr>
                      <w:t>社会保障卡）或户口簿（</w:t>
                    </w:r>
                    <w:r>
                      <w:rPr>
                        <w:spacing w:val="-2"/>
                        <w:sz w:val="12"/>
                      </w:rPr>
                      <w:t>常住人员居住证</w:t>
                    </w:r>
                    <w:r>
                      <w:rPr>
                        <w:sz w:val="12"/>
                      </w:rPr>
                      <w:t>或常住证明</w:t>
                    </w:r>
                    <w:r>
                      <w:rPr>
                        <w:spacing w:val="-60"/>
                        <w:sz w:val="12"/>
                      </w:rPr>
                      <w:t>）</w:t>
                    </w:r>
                    <w:r>
                      <w:rPr>
                        <w:sz w:val="12"/>
                      </w:rPr>
                      <w:t>；</w:t>
                    </w: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val="left" w:pos="181"/>
                      </w:tabs>
                      <w:spacing w:before="0" w:line="280" w:lineRule="auto"/>
                      <w:ind w:left="0" w:right="18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-1"/>
                        <w:sz w:val="12"/>
                      </w:rPr>
                      <w:t>学校毕</w:t>
                    </w:r>
                    <w:r>
                      <w:rPr>
                        <w:sz w:val="12"/>
                      </w:rPr>
                      <w:t>（结</w:t>
                    </w:r>
                    <w:r>
                      <w:rPr>
                        <w:spacing w:val="-3"/>
                        <w:sz w:val="12"/>
                      </w:rPr>
                      <w:t>）业没有就业经历的，提供学校毕</w:t>
                    </w:r>
                    <w:r>
                      <w:rPr>
                        <w:sz w:val="12"/>
                      </w:rPr>
                      <w:t>（结</w:t>
                    </w:r>
                    <w:r>
                      <w:rPr>
                        <w:spacing w:val="-14"/>
                        <w:sz w:val="12"/>
                      </w:rPr>
                      <w:t xml:space="preserve">） </w:t>
                    </w:r>
                    <w:r>
                      <w:rPr>
                        <w:sz w:val="12"/>
                      </w:rPr>
                      <w:t>业证明；</w:t>
                    </w: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val="left" w:pos="185"/>
                      </w:tabs>
                      <w:spacing w:before="0" w:line="280" w:lineRule="auto"/>
                      <w:ind w:left="0" w:right="73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与用人单位终止或者解除劳动关系的，提供终止或解除劳动关系手续；</w:t>
                    </w: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val="left" w:pos="185"/>
                      </w:tabs>
                      <w:spacing w:before="1" w:line="280" w:lineRule="auto"/>
                      <w:ind w:left="0" w:right="73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从事个体经营、开办私营企业停业、破产停止经营的人员，提供有效停业证明；</w:t>
                    </w: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val="left" w:pos="121"/>
                      </w:tabs>
                      <w:spacing w:before="0" w:line="280" w:lineRule="auto"/>
                      <w:ind w:left="0" w:right="79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-2"/>
                        <w:sz w:val="12"/>
                      </w:rPr>
                      <w:t>无承包土地或承包土地被征用的，提供村委会出具的</w:t>
                    </w:r>
                    <w:r>
                      <w:rPr>
                        <w:sz w:val="12"/>
                      </w:rPr>
                      <w:t>相关证明;</w:t>
                    </w: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val="left" w:pos="185"/>
                      </w:tabs>
                      <w:spacing w:before="1" w:line="280" w:lineRule="auto"/>
                      <w:ind w:left="0" w:right="73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复员退役军人，提供安置部门出具的相关证明或证件；随军家属提供随军手续；</w:t>
                    </w: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val="left" w:pos="185"/>
                      </w:tabs>
                      <w:spacing w:before="0" w:line="280" w:lineRule="auto"/>
                      <w:ind w:left="0" w:right="76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刑满释放、假释、监外执行的，提供司法（公安</w:t>
                    </w:r>
                    <w:r>
                      <w:rPr>
                        <w:spacing w:val="-11"/>
                        <w:sz w:val="12"/>
                      </w:rPr>
                      <w:t xml:space="preserve">） </w:t>
                    </w:r>
                    <w:r>
                      <w:rPr>
                        <w:sz w:val="12"/>
                      </w:rPr>
                      <w:t>部门出具的手续。</w:t>
                    </w:r>
                  </w:p>
                  <w:p>
                    <w:pPr>
                      <w:spacing w:before="0" w:line="280" w:lineRule="auto"/>
                      <w:ind w:left="0" w:right="6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（根据人员类别：3-8 项仅需提供 1 项，属进城务工人员（含非本省户籍人员）在常住地稳定就业满 6 个月后</w:t>
                    </w:r>
                  </w:p>
                  <w:p>
                    <w:pPr>
                      <w:spacing w:before="0" w:line="135" w:lineRule="exact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失业的，提供稳定就业 6 个月以上的材料）</w:t>
                    </w:r>
                  </w:p>
                </w:txbxContent>
              </v:textbox>
            </v:shape>
            <v:shape id="文本框 478" o:spid="_x0000_s1294" o:spt="202" type="#_x0000_t202" style="position:absolute;left:5254;top:5759;height:488;width:1494;" filled="f" stroked="f" coordsize="21600,21600" o:gfxdata="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yeip28AAAA&#10;3AAAAA8AAAAAAAAAAQAgAAAAIgAAAGRycy9kb3ducmV2LnhtbFBLAQIUABQAAAAIAIdO4kAzLwWe&#10;OwAAADkAAAAQAAAAAAAAAAEAIAAAAAsBAABkcnMvc2hhcGV4bWwueG1sUEsFBgAAAAAGAAYAWwEA&#10;ALUDAAAAAA=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41" w:lineRule="exact"/>
                      <w:ind w:left="0" w:right="18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现场申请或手机</w:t>
                    </w:r>
                  </w:p>
                  <w:p>
                    <w:pPr>
                      <w:spacing w:before="7" w:line="240" w:lineRule="exact"/>
                      <w:ind w:left="0" w:right="22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APP 申请</w:t>
                    </w:r>
                  </w:p>
                </w:txbxContent>
              </v:textbox>
            </v:shape>
            <v:shape id="文本框 479" o:spid="_x0000_s1295" o:spt="202" type="#_x0000_t202" style="position:absolute;left:1632;top:6609;height:483;width:1703;" filled="f" stroked="f" coordsize="21600,21600" o:gfxdata="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9IvBr4A&#10;AADcAAAADwAAAAAAAAABACAAAAAiAAAAZHJzL2Rvd25yZXYueG1sUEsBAhQAFAAAAAgAh07iQDMv&#10;BZ47AAAAOQAAABAAAAAAAAAAAQAgAAAADQEAAGRycy9zaGFwZXhtbC54bWxQSwUGAAAAAAYABgBb&#10;AQAAtwMAAAAA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41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pacing w:val="-3"/>
                        <w:sz w:val="21"/>
                      </w:rPr>
                      <w:t>退回材料并一次性</w:t>
                    </w:r>
                  </w:p>
                  <w:p>
                    <w:pPr>
                      <w:spacing w:before="2" w:line="240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pacing w:val="-3"/>
                        <w:sz w:val="21"/>
                      </w:rPr>
                      <w:t>告知需补齐的材料</w:t>
                    </w:r>
                  </w:p>
                </w:txbxContent>
              </v:textbox>
            </v:shape>
            <v:shape id="文本框 480" o:spid="_x0000_s1296" o:spt="202" type="#_x0000_t202" style="position:absolute;left:2438;top:7600;height:179;width:2725;" filled="f" stroked="f" coordsize="21600,21600" o:gfxdata="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99ry8AAAA&#10;3AAAAA8AAAAAAAAAAQAgAAAAIgAAAGRycy9kb3ducmV2LnhtbFBLAQIUABQAAAAIAIdO4kAzLwWe&#10;OwAAADkAAAAQAAAAAAAAAAEAIAAAAAsBAABkcnMvc2hhcGV4bWwueG1sUEsFBgAAAAAGAAYAWwEA&#10;ALUDAAAAAA=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tabs>
                        <w:tab w:val="left" w:pos="869"/>
                        <w:tab w:val="left" w:pos="2704"/>
                      </w:tabs>
                      <w:spacing w:before="0" w:line="178" w:lineRule="exact"/>
                      <w:ind w:left="0" w:right="0" w:firstLine="0"/>
                      <w:jc w:val="left"/>
                      <w:rPr>
                        <w:rFonts w:ascii="Times New Roman" w:eastAsia="Times New Roman"/>
                        <w:sz w:val="16"/>
                      </w:rPr>
                    </w:pPr>
                    <w:r>
                      <w:rPr>
                        <w:rFonts w:ascii="Times New Roman" w:eastAsia="Times New Roman"/>
                        <w:w w:val="100"/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16"/>
                        <w:u w:val="single"/>
                      </w:rPr>
                      <w:tab/>
                    </w:r>
                    <w:r>
                      <w:rPr>
                        <w:sz w:val="16"/>
                      </w:rPr>
                      <w:t>材料不</w:t>
                    </w:r>
                    <w:r>
                      <w:rPr>
                        <w:spacing w:val="-3"/>
                        <w:sz w:val="16"/>
                      </w:rPr>
                      <w:t>齐</w:t>
                    </w:r>
                    <w:r>
                      <w:rPr>
                        <w:sz w:val="16"/>
                      </w:rPr>
                      <w:t xml:space="preserve">全 </w:t>
                    </w:r>
                    <w:r>
                      <w:rPr>
                        <w:spacing w:val="-22"/>
                        <w:sz w:val="16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w w:val="100"/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16"/>
                        <w:u w:val="single"/>
                      </w:rPr>
                      <w:tab/>
                    </w:r>
                  </w:p>
                </w:txbxContent>
              </v:textbox>
            </v:shape>
            <v:shape id="文本框 481" o:spid="_x0000_s1297" o:spt="202" type="#_x0000_t202" style="position:absolute;left:5698;top:7670;height:212;width:443;" filled="f" stroked="f" coordsize="21600,21600" o:gfxdata="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HFTJ74A&#10;AADcAAAADwAAAAAAAAABACAAAAAiAAAAZHJzL2Rvd25yZXYueG1sUEsBAhQAFAAAAAgAh07iQDMv&#10;BZ47AAAAOQAAABAAAAAAAAAAAQAgAAAADQEAAGRycy9zaGFwZXhtbC54bWxQSwUGAAAAAAYABgBb&#10;AQAAtwMAAAAA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11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受</w:t>
                    </w:r>
                    <w:r>
                      <w:rPr>
                        <w:rFonts w:hint="eastAsia"/>
                        <w:sz w:val="21"/>
                      </w:rPr>
                      <w:t>就业失业登记</w:t>
                    </w:r>
                    <w:r>
                      <w:rPr>
                        <w:sz w:val="21"/>
                      </w:rPr>
                      <w:t>理</w:t>
                    </w:r>
                  </w:p>
                </w:txbxContent>
              </v:textbox>
            </v:shape>
            <v:shape id="文本框 482" o:spid="_x0000_s1298" o:spt="202" type="#_x0000_t202" style="position:absolute;left:7311;top:7614;height:179;width:1105;" filled="f" stroked="f" coordsize="21600,21600" o:gfxdata="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KPNUL4A&#10;AADcAAAADwAAAAAAAAABACAAAAAiAAAAZHJzL2Rvd25yZXYueG1sUEsBAhQAFAAAAAgAh07iQDMv&#10;BZ47AAAAOQAAABAAAAAAAAAAAQAgAAAADQEAAGRycy9zaGFwZXhtbC54bWxQSwUGAAAAAAYABgBb&#10;AQAAtwMAAAAA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tabs>
                        <w:tab w:val="left" w:pos="1084"/>
                      </w:tabs>
                      <w:spacing w:before="0" w:line="178" w:lineRule="exact"/>
                      <w:ind w:left="0" w:right="0" w:firstLine="0"/>
                      <w:jc w:val="left"/>
                      <w:rPr>
                        <w:rFonts w:ascii="Times New Roman" w:eastAsia="Times New Roman"/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不予受理 </w:t>
                    </w:r>
                    <w:r>
                      <w:rPr>
                        <w:spacing w:val="-37"/>
                        <w:sz w:val="16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w w:val="100"/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16"/>
                        <w:u w:val="single"/>
                      </w:rPr>
                      <w:tab/>
                    </w:r>
                  </w:p>
                </w:txbxContent>
              </v:textbox>
            </v:shape>
            <v:shape id="文本框 483" o:spid="_x0000_s1299" o:spt="202" type="#_x0000_t202" style="position:absolute;left:8591;top:7532;height:489;width:1075;" filled="f" stroked="f" coordsize="21600,21600" o:gfxdata="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fvaMu/&#10;AAAA3A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41" w:lineRule="exact"/>
                      <w:ind w:left="0" w:right="18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spacing w:val="-6"/>
                        <w:sz w:val="21"/>
                      </w:rPr>
                      <w:t>告知原因并</w:t>
                    </w:r>
                  </w:p>
                  <w:p>
                    <w:pPr>
                      <w:spacing w:before="7" w:line="240" w:lineRule="exact"/>
                      <w:ind w:left="0" w:right="18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spacing w:val="-1"/>
                        <w:sz w:val="21"/>
                      </w:rPr>
                      <w:t>退回材料</w:t>
                    </w:r>
                  </w:p>
                </w:txbxContent>
              </v:textbox>
            </v:shape>
            <v:shape id="文本框 484" o:spid="_x0000_s1300" o:spt="202" type="#_x0000_t202" style="position:absolute;left:10456;top:7672;height:212;width:443;" filled="f" stroked="f" coordsize="21600,21600" o:gfxdata="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Abwv74A&#10;AADcAAAADwAAAAAAAAABACAAAAAiAAAAZHJzL2Rvd25yZXYueG1sUEsBAhQAFAAAAAgAh07iQDMv&#10;BZ47AAAAOQAAABAAAAAAAAAAAQAgAAAADQEAAGRycy9zaGFwZXhtbC54bWxQSwUGAAAAAAYABgBb&#10;AQAAtwMAAAAA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11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结束</w:t>
                    </w:r>
                  </w:p>
                </w:txbxContent>
              </v:textbox>
            </v:shape>
            <v:shape id="文本框 485" o:spid="_x0000_s1301" o:spt="202" type="#_x0000_t202" style="position:absolute;left:5631;top:8649;height:161;width:664;" filled="f" stroked="f" coordsize="21600,21600" o:gfxdata="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dKVSS/&#10;AAAA3A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161" w:lineRule="exact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准予受理</w:t>
                    </w:r>
                  </w:p>
                </w:txbxContent>
              </v:textbox>
            </v:shape>
            <v:shape id="文本框 486" o:spid="_x0000_s1302" o:spt="202" type="#_x0000_t202" style="position:absolute;left:5684;top:9604;height:212;width:443;" filled="f" stroked="f" coordsize="21600,21600" o:gfxdata="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5jLU74A&#10;AADcAAAADwAAAAAAAAABACAAAAAiAAAAZHJzL2Rvd25yZXYueG1sUEsBAhQAFAAAAAgAh07iQDMv&#10;BZ47AAAAOQAAABAAAAAAAAAAAQAgAAAADQEAAGRycy9zaGFwZXhtbC54bWxQSwUGAAAAAAYABgBb&#10;AQAAtwMAAAAA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11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审核</w:t>
                    </w:r>
                  </w:p>
                </w:txbxContent>
              </v:textbox>
            </v:shape>
            <v:shape id="文本框 487" o:spid="_x0000_s1303" o:spt="202" type="#_x0000_t202" style="position:absolute;left:7359;top:9582;height:179;width:1069;" filled="f" stroked="f" coordsize="21600,21600" o:gfxdata="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jUbsi/&#10;AAAA3A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tabs>
                        <w:tab w:val="left" w:pos="1048"/>
                      </w:tabs>
                      <w:spacing w:before="0" w:line="178" w:lineRule="exact"/>
                      <w:ind w:left="0" w:right="0" w:firstLine="0"/>
                      <w:jc w:val="left"/>
                      <w:rPr>
                        <w:rFonts w:ascii="Times New Roman" w:eastAsia="Times New Roman"/>
                        <w:sz w:val="16"/>
                      </w:rPr>
                    </w:pPr>
                    <w:r>
                      <w:rPr>
                        <w:sz w:val="16"/>
                      </w:rPr>
                      <w:t>不予登记</w:t>
                    </w:r>
                    <w:r>
                      <w:rPr>
                        <w:spacing w:val="7"/>
                        <w:sz w:val="16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w w:val="100"/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16"/>
                        <w:u w:val="single"/>
                      </w:rPr>
                      <w:tab/>
                    </w:r>
                  </w:p>
                </w:txbxContent>
              </v:textbox>
            </v:shape>
            <v:shape id="文本框 488" o:spid="_x0000_s1304" o:spt="202" type="#_x0000_t202" style="position:absolute;left:8603;top:9501;height:488;width:1074;" filled="f" stroked="f" coordsize="21600,21600" o:gfxdata="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lL+rq8AAAA&#10;3AAAAA8AAAAAAAAAAQAgAAAAIgAAAGRycy9kb3ducmV2LnhtbFBLAQIUABQAAAAIAIdO4kAzLwWe&#10;OwAAADkAAAAQAAAAAAAAAAEAIAAAAAsBAABkcnMvc2hhcGV4bWwueG1sUEsFBgAAAAAGAAYAWwEA&#10;ALUDAAAAAA=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41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告知原因并</w:t>
                    </w:r>
                  </w:p>
                  <w:p>
                    <w:pPr>
                      <w:spacing w:before="7" w:line="240" w:lineRule="exact"/>
                      <w:ind w:left="105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退回材料</w:t>
                    </w:r>
                  </w:p>
                </w:txbxContent>
              </v:textbox>
            </v:shape>
            <v:shape id="文本框 489" o:spid="_x0000_s1305" o:spt="202" type="#_x0000_t202" style="position:absolute;left:10468;top:9640;height:212;width:443;" filled="f" stroked="f" coordsize="21600,21600" o:gfxdata="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gdfIb4A&#10;AADcAAAADwAAAAAAAAABACAAAAAiAAAAZHJzL2Rvd25yZXYueG1sUEsBAhQAFAAAAAgAh07iQDMv&#10;BZ47AAAAOQAAABAAAAAAAAAAAQAgAAAADQEAAGRycy9zaGFwZXhtbC54bWxQSwUGAAAAAAYABgBb&#10;AQAAtwMAAAAA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11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结束</w:t>
                    </w:r>
                  </w:p>
                </w:txbxContent>
              </v:textbox>
            </v:shape>
          </v:group>
        </w:pict>
      </w:r>
    </w:p>
    <w:sectPr>
      <w:pgSz w:w="11906" w:h="16838"/>
      <w:pgMar w:top="1984" w:right="1531" w:bottom="2098" w:left="1587" w:header="851" w:footer="992" w:gutter="0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multilevel"/>
    <w:tmpl w:val="CF092B84"/>
    <w:lvl w:ilvl="0" w:tentative="0">
      <w:start w:val="2"/>
      <w:numFmt w:val="decimal"/>
      <w:lvlText w:val="%1."/>
      <w:lvlJc w:val="left"/>
      <w:pPr>
        <w:ind w:left="181" w:hanging="181"/>
        <w:jc w:val="left"/>
      </w:pPr>
      <w:rPr>
        <w:rFonts w:hint="default" w:ascii="宋体" w:hAnsi="宋体" w:eastAsia="宋体" w:cs="宋体"/>
        <w:w w:val="100"/>
        <w:sz w:val="10"/>
        <w:szCs w:val="1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82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784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086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388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690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992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2294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596" w:hanging="181"/>
      </w:pPr>
      <w:rPr>
        <w:rFonts w:hint="default"/>
        <w:lang w:val="zh-CN" w:eastAsia="zh-CN" w:bidi="zh-CN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（%1）"/>
      <w:lvlJc w:val="left"/>
      <w:pPr>
        <w:ind w:left="0" w:hanging="301"/>
        <w:jc w:val="left"/>
      </w:pPr>
      <w:rPr>
        <w:rFonts w:hint="default" w:ascii="宋体" w:hAnsi="宋体" w:eastAsia="宋体" w:cs="宋体"/>
        <w:spacing w:val="-5"/>
        <w:w w:val="100"/>
        <w:sz w:val="10"/>
        <w:szCs w:val="1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320" w:hanging="3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40" w:hanging="3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60" w:hanging="3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280" w:hanging="3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600" w:hanging="3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920" w:hanging="3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2240" w:hanging="3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560" w:hanging="301"/>
      </w:pPr>
      <w:rPr>
        <w:rFonts w:hint="default"/>
        <w:lang w:val="zh-CN" w:eastAsia="zh-CN" w:bidi="zh-CN"/>
      </w:rPr>
    </w:lvl>
  </w:abstractNum>
  <w:abstractNum w:abstractNumId="2">
    <w:nsid w:val="59ADCABA"/>
    <w:multiLevelType w:val="multilevel"/>
    <w:tmpl w:val="59ADCABA"/>
    <w:lvl w:ilvl="0" w:tentative="0">
      <w:start w:val="2"/>
      <w:numFmt w:val="decimal"/>
      <w:lvlText w:val="%1."/>
      <w:lvlJc w:val="left"/>
      <w:pPr>
        <w:ind w:left="0" w:hanging="185"/>
        <w:jc w:val="left"/>
      </w:pPr>
      <w:rPr>
        <w:rFonts w:hint="default" w:ascii="宋体" w:hAnsi="宋体" w:eastAsia="宋体" w:cs="宋体"/>
        <w:spacing w:val="-60"/>
        <w:w w:val="100"/>
        <w:sz w:val="10"/>
        <w:szCs w:val="1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94" w:hanging="18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89" w:hanging="18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883" w:hanging="18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78" w:hanging="18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73" w:hanging="18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767" w:hanging="18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2062" w:hanging="18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356" w:hanging="185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3C43A3B"/>
    <w:rsid w:val="1A0415B2"/>
    <w:rsid w:val="1E8524CC"/>
    <w:rsid w:val="28492372"/>
    <w:rsid w:val="38CD3872"/>
    <w:rsid w:val="3988321C"/>
    <w:rsid w:val="3CF366DC"/>
    <w:rsid w:val="40644AF4"/>
    <w:rsid w:val="52AC0677"/>
    <w:rsid w:val="52EF7CFA"/>
    <w:rsid w:val="57CA7828"/>
    <w:rsid w:val="5DCF0F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直接连接符 415"/>
        <o:r id="V:Rule2" type="connector" idref="#直接连接符 424"/>
        <o:r id="V:Rule3" type="connector" idref="#直接连接符 429"/>
        <o:r id="V:Rule4" type="connector" idref="#直接连接符 462"/>
        <o:r id="V:Rule5" type="connector" idref="#直接连接符 468"/>
        <o:r id="V:Rule6" type="connector" idref="#直接连接符 47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226"/>
    <customShpInfo spid="_x0000_s1227"/>
    <customShpInfo spid="_x0000_s1228"/>
    <customShpInfo spid="_x0000_s1229"/>
    <customShpInfo spid="_x0000_s1230"/>
    <customShpInfo spid="_x0000_s1231"/>
    <customShpInfo spid="_x0000_s1232"/>
    <customShpInfo spid="_x0000_s1233"/>
    <customShpInfo spid="_x0000_s1234"/>
    <customShpInfo spid="_x0000_s1235"/>
    <customShpInfo spid="_x0000_s1236"/>
    <customShpInfo spid="_x0000_s1237"/>
    <customShpInfo spid="_x0000_s1238"/>
    <customShpInfo spid="_x0000_s1239"/>
    <customShpInfo spid="_x0000_s1240"/>
    <customShpInfo spid="_x0000_s1241"/>
    <customShpInfo spid="_x0000_s1242"/>
    <customShpInfo spid="_x0000_s1243"/>
    <customShpInfo spid="_x0000_s1244"/>
    <customShpInfo spid="_x0000_s1245"/>
    <customShpInfo spid="_x0000_s1246"/>
    <customShpInfo spid="_x0000_s1247"/>
    <customShpInfo spid="_x0000_s1248"/>
    <customShpInfo spid="_x0000_s1249"/>
    <customShpInfo spid="_x0000_s1250"/>
    <customShpInfo spid="_x0000_s1251"/>
    <customShpInfo spid="_x0000_s1252"/>
    <customShpInfo spid="_x0000_s1253"/>
    <customShpInfo spid="_x0000_s1254"/>
    <customShpInfo spid="_x0000_s1255"/>
    <customShpInfo spid="_x0000_s1256"/>
    <customShpInfo spid="_x0000_s1257"/>
    <customShpInfo spid="_x0000_s1258"/>
    <customShpInfo spid="_x0000_s1259"/>
    <customShpInfo spid="_x0000_s1260"/>
    <customShpInfo spid="_x0000_s1261"/>
    <customShpInfo spid="_x0000_s1262"/>
    <customShpInfo spid="_x0000_s1263"/>
    <customShpInfo spid="_x0000_s1264"/>
    <customShpInfo spid="_x0000_s1265"/>
    <customShpInfo spid="_x0000_s1266"/>
    <customShpInfo spid="_x0000_s1267"/>
    <customShpInfo spid="_x0000_s1268"/>
    <customShpInfo spid="_x0000_s1269"/>
    <customShpInfo spid="_x0000_s1270"/>
    <customShpInfo spid="_x0000_s1271"/>
    <customShpInfo spid="_x0000_s1272"/>
    <customShpInfo spid="_x0000_s1307"/>
    <customShpInfo spid="_x0000_s1308"/>
    <customShpInfo spid="_x0000_s1309"/>
    <customShpInfo spid="_x0000_s1310"/>
    <customShpInfo spid="_x0000_s1311"/>
    <customShpInfo spid="_x0000_s1312"/>
    <customShpInfo spid="_x0000_s1313"/>
    <customShpInfo spid="_x0000_s1314"/>
    <customShpInfo spid="_x0000_s1315"/>
    <customShpInfo spid="_x0000_s1316"/>
    <customShpInfo spid="_x0000_s1317"/>
    <customShpInfo spid="_x0000_s1318"/>
    <customShpInfo spid="_x0000_s1319"/>
    <customShpInfo spid="_x0000_s1273"/>
    <customShpInfo spid="_x0000_s1274"/>
    <customShpInfo spid="_x0000_s1275"/>
    <customShpInfo spid="_x0000_s1276"/>
    <customShpInfo spid="_x0000_s1277"/>
    <customShpInfo spid="_x0000_s1278"/>
    <customShpInfo spid="_x0000_s1279"/>
    <customShpInfo spid="_x0000_s1280"/>
    <customShpInfo spid="_x0000_s1281"/>
    <customShpInfo spid="_x0000_s1282"/>
    <customShpInfo spid="_x0000_s1283"/>
    <customShpInfo spid="_x0000_s1284"/>
    <customShpInfo spid="_x0000_s1285"/>
    <customShpInfo spid="_x0000_s1286"/>
    <customShpInfo spid="_x0000_s1287"/>
    <customShpInfo spid="_x0000_s1288"/>
    <customShpInfo spid="_x0000_s1289"/>
    <customShpInfo spid="_x0000_s1290"/>
    <customShpInfo spid="_x0000_s1291"/>
    <customShpInfo spid="_x0000_s1292"/>
    <customShpInfo spid="_x0000_s1293"/>
    <customShpInfo spid="_x0000_s1294"/>
    <customShpInfo spid="_x0000_s1295"/>
    <customShpInfo spid="_x0000_s1296"/>
    <customShpInfo spid="_x0000_s1297"/>
    <customShpInfo spid="_x0000_s1298"/>
    <customShpInfo spid="_x0000_s1299"/>
    <customShpInfo spid="_x0000_s1300"/>
    <customShpInfo spid="_x0000_s1301"/>
    <customShpInfo spid="_x0000_s1302"/>
    <customShpInfo spid="_x0000_s1303"/>
    <customShpInfo spid="_x0000_s1304"/>
    <customShpInfo spid="_x0000_s1305"/>
    <customShpInfo spid="_x0000_s130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22</Words>
  <Characters>130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2017-10-11T08:57:00Z</dcterms:created>
  <dc:creator>Administrator</dc:creator>
  <cp:lastModifiedBy>fqqbb</cp:lastModifiedBy>
  <dcterms:modified xsi:type="dcterms:W3CDTF">2020-05-21T02:10:12Z</dcterms:modified>
  <dc:title>权力序号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